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C17A4" w14:textId="77777777" w:rsidR="001F3DA1" w:rsidRPr="001F3DA1" w:rsidRDefault="001F3DA1" w:rsidP="001F3DA1">
      <w:r w:rsidRPr="001F3DA1">
        <w:t>Høringsliste</w:t>
      </w:r>
    </w:p>
    <w:p w14:paraId="1633A787" w14:textId="77777777" w:rsidR="001F3DA1" w:rsidRDefault="001F3DA1" w:rsidP="001F3DA1">
      <w:pPr>
        <w:pStyle w:val="Template-DokumentNavn"/>
      </w:pPr>
    </w:p>
    <w:p w14:paraId="56AE9B51" w14:textId="77777777" w:rsidR="001F3DA1" w:rsidRDefault="001F3DA1" w:rsidP="001F3DA1">
      <w:pPr>
        <w:pStyle w:val="Template-Dato"/>
      </w:pPr>
    </w:p>
    <w:p w14:paraId="038951E3" w14:textId="77777777" w:rsidR="001F3DA1" w:rsidRPr="001F3DA1" w:rsidRDefault="001F3DA1" w:rsidP="001F3DA1">
      <w:pPr>
        <w:pStyle w:val="Template-Dato"/>
      </w:pPr>
    </w:p>
    <w:p w14:paraId="461734AD" w14:textId="1A2E9A10" w:rsidR="001F3DA1" w:rsidRDefault="001F3DA1" w:rsidP="001F3DA1">
      <w:pPr>
        <w:pStyle w:val="Template-DokumentNavn"/>
      </w:pPr>
      <w:r>
        <w:t xml:space="preserve">Liste over myndigheder og organisationer mv., der høres over udkast til bekendtgørelse om </w:t>
      </w:r>
      <w:r w:rsidR="009F0E72">
        <w:t>udnyttelse af tv-rettigheder til begivenheder af væsentlig samfundsmæssig interesse</w:t>
      </w:r>
      <w:r w:rsidR="00DC7103">
        <w:t xml:space="preserve"> (sportslisten)</w:t>
      </w:r>
    </w:p>
    <w:p w14:paraId="034CA811" w14:textId="77777777" w:rsidR="00F340D1" w:rsidRDefault="00F340D1" w:rsidP="001F3DA1"/>
    <w:p w14:paraId="3CBA06E4" w14:textId="77777777" w:rsidR="009F0E72" w:rsidRDefault="009F0E72" w:rsidP="001F3DA1"/>
    <w:p w14:paraId="47A730F2" w14:textId="67670C4B" w:rsidR="009F0E72" w:rsidRPr="008F32F0" w:rsidRDefault="009F0E72" w:rsidP="009F0E72">
      <w:pPr>
        <w:ind w:left="-5"/>
        <w:rPr>
          <w:b/>
        </w:rPr>
      </w:pPr>
      <w:r>
        <w:rPr>
          <w:b/>
        </w:rPr>
        <w:t xml:space="preserve">Organisationer </w:t>
      </w:r>
      <w:r w:rsidR="00FE0130">
        <w:rPr>
          <w:b/>
        </w:rPr>
        <w:t>og virksomheder</w:t>
      </w:r>
      <w:r>
        <w:rPr>
          <w:b/>
        </w:rPr>
        <w:t>.</w:t>
      </w:r>
    </w:p>
    <w:p w14:paraId="44C510A6" w14:textId="77777777" w:rsidR="009F0E72" w:rsidRPr="008F32F0" w:rsidRDefault="009F0E72" w:rsidP="009F0E72">
      <w:pPr>
        <w:ind w:left="-5"/>
      </w:pPr>
      <w:r w:rsidRPr="008F32F0">
        <w:t xml:space="preserve">BFE / Danske Mediedistributører </w:t>
      </w:r>
    </w:p>
    <w:p w14:paraId="571C9C6D" w14:textId="77777777" w:rsidR="00B06C02" w:rsidRPr="00F14B2A" w:rsidRDefault="00B06C02" w:rsidP="009F0E72">
      <w:pPr>
        <w:ind w:left="-5"/>
        <w:rPr>
          <w:lang w:val="en-US"/>
        </w:rPr>
      </w:pPr>
      <w:r w:rsidRPr="00F14B2A">
        <w:rPr>
          <w:lang w:val="en-US"/>
        </w:rPr>
        <w:t>Boxer TV</w:t>
      </w:r>
    </w:p>
    <w:p w14:paraId="7FA9DF8E" w14:textId="77777777" w:rsidR="009F0E72" w:rsidRPr="00B06C02" w:rsidRDefault="009F0E72" w:rsidP="009F0E72">
      <w:pPr>
        <w:ind w:left="-5"/>
        <w:rPr>
          <w:lang w:val="en-US"/>
        </w:rPr>
      </w:pPr>
      <w:proofErr w:type="spellStart"/>
      <w:r w:rsidRPr="00B06C02">
        <w:rPr>
          <w:lang w:val="en-US"/>
        </w:rPr>
        <w:t>Cibicom</w:t>
      </w:r>
      <w:proofErr w:type="spellEnd"/>
      <w:r w:rsidRPr="00B06C02">
        <w:rPr>
          <w:lang w:val="en-US"/>
        </w:rPr>
        <w:t xml:space="preserve"> A/S </w:t>
      </w:r>
    </w:p>
    <w:p w14:paraId="78C2CDF3" w14:textId="7D218513" w:rsidR="00D92B0F" w:rsidRPr="00AE445A" w:rsidRDefault="00D92B0F" w:rsidP="009F0E72">
      <w:pPr>
        <w:ind w:left="-5"/>
        <w:rPr>
          <w:lang w:val="en-US"/>
        </w:rPr>
      </w:pPr>
      <w:proofErr w:type="spellStart"/>
      <w:r w:rsidRPr="00AE445A">
        <w:rPr>
          <w:lang w:val="en-US"/>
        </w:rPr>
        <w:t>Danmarks</w:t>
      </w:r>
      <w:proofErr w:type="spellEnd"/>
      <w:r w:rsidRPr="00AE445A">
        <w:rPr>
          <w:lang w:val="en-US"/>
        </w:rPr>
        <w:t xml:space="preserve"> </w:t>
      </w:r>
      <w:proofErr w:type="spellStart"/>
      <w:r w:rsidRPr="00AE445A">
        <w:rPr>
          <w:lang w:val="en-US"/>
        </w:rPr>
        <w:t>Cykle</w:t>
      </w:r>
      <w:proofErr w:type="spellEnd"/>
      <w:r w:rsidRPr="00AE445A">
        <w:rPr>
          <w:lang w:val="en-US"/>
        </w:rPr>
        <w:t xml:space="preserve"> Union</w:t>
      </w:r>
    </w:p>
    <w:p w14:paraId="12E05A34" w14:textId="637A804A" w:rsidR="00D92B0F" w:rsidRPr="00D92B0F" w:rsidRDefault="00D92B0F" w:rsidP="009F0E72">
      <w:pPr>
        <w:ind w:left="-5"/>
      </w:pPr>
      <w:r w:rsidRPr="00D92B0F">
        <w:t>Danmarks Idrætsforbund</w:t>
      </w:r>
    </w:p>
    <w:p w14:paraId="12E447E0" w14:textId="77777777" w:rsidR="009F0E72" w:rsidRPr="007747E5" w:rsidRDefault="009F0E72" w:rsidP="009F0E72">
      <w:pPr>
        <w:ind w:left="-5"/>
      </w:pPr>
      <w:r>
        <w:t>Dansk Erhverv</w:t>
      </w:r>
    </w:p>
    <w:p w14:paraId="5AA61FCF" w14:textId="77777777" w:rsidR="009F0E72" w:rsidRPr="007747E5" w:rsidRDefault="009F0E72" w:rsidP="009F0E72">
      <w:pPr>
        <w:ind w:left="-5"/>
      </w:pPr>
      <w:r w:rsidRPr="007747E5">
        <w:t xml:space="preserve">Dansk Journalistforbund (DJ) </w:t>
      </w:r>
    </w:p>
    <w:p w14:paraId="321F3452" w14:textId="77777777" w:rsidR="009F0E72" w:rsidRDefault="00AF75D9" w:rsidP="009F0E72">
      <w:pPr>
        <w:ind w:left="-5"/>
      </w:pPr>
      <w:r>
        <w:t>Danske Handicaporganisationer</w:t>
      </w:r>
    </w:p>
    <w:p w14:paraId="72270BBF" w14:textId="3A374AE4" w:rsidR="00AF75D9" w:rsidRDefault="00AF75D9" w:rsidP="009F0E72">
      <w:pPr>
        <w:ind w:left="-5"/>
      </w:pPr>
      <w:r>
        <w:t xml:space="preserve">Dansk Håndbold </w:t>
      </w:r>
    </w:p>
    <w:p w14:paraId="5EFA960C" w14:textId="77777777" w:rsidR="00B06C02" w:rsidRPr="007747E5" w:rsidRDefault="00B06C02" w:rsidP="009F0E72">
      <w:pPr>
        <w:ind w:left="-5"/>
      </w:pPr>
      <w:r>
        <w:t>Dansk Industri</w:t>
      </w:r>
    </w:p>
    <w:p w14:paraId="4E5B2758" w14:textId="77777777" w:rsidR="009F0E72" w:rsidRDefault="009F0E72" w:rsidP="009F0E72">
      <w:pPr>
        <w:ind w:left="-5"/>
      </w:pPr>
      <w:r w:rsidRPr="007747E5">
        <w:t xml:space="preserve">Danske Medier </w:t>
      </w:r>
    </w:p>
    <w:p w14:paraId="1A0144C5" w14:textId="7F6F453B" w:rsidR="00AF75D9" w:rsidRDefault="00AF75D9" w:rsidP="009F0E72">
      <w:pPr>
        <w:ind w:left="-5"/>
      </w:pPr>
      <w:r>
        <w:t>D</w:t>
      </w:r>
      <w:r w:rsidR="00C0027F">
        <w:t xml:space="preserve">ansk </w:t>
      </w:r>
      <w:r>
        <w:t>B</w:t>
      </w:r>
      <w:r w:rsidR="00C0027F">
        <w:t>oldspil-</w:t>
      </w:r>
      <w:r>
        <w:t>U</w:t>
      </w:r>
      <w:r w:rsidR="00C0027F">
        <w:t>nion</w:t>
      </w:r>
    </w:p>
    <w:p w14:paraId="3DB7FF53" w14:textId="77777777" w:rsidR="00AF75D9" w:rsidRDefault="00AF75D9" w:rsidP="009F0E72">
      <w:pPr>
        <w:ind w:left="-5"/>
      </w:pPr>
      <w:r>
        <w:t>DI Digital</w:t>
      </w:r>
    </w:p>
    <w:p w14:paraId="0BFB3CF4" w14:textId="7E65E4C0" w:rsidR="00D92B0F" w:rsidRDefault="00D92B0F" w:rsidP="009F0E72">
      <w:r>
        <w:t>Divisionsforeningen (fodbold)</w:t>
      </w:r>
    </w:p>
    <w:p w14:paraId="26059921" w14:textId="511EA69C" w:rsidR="00D92B0F" w:rsidRDefault="00D92B0F" w:rsidP="009F0E72">
      <w:r>
        <w:t>Divisionsforeningen Håndbold</w:t>
      </w:r>
    </w:p>
    <w:p w14:paraId="651906E2" w14:textId="77777777" w:rsidR="009F0E72" w:rsidRPr="007747E5" w:rsidRDefault="009F0E72" w:rsidP="009F0E72">
      <w:pPr>
        <w:ind w:left="-5"/>
      </w:pPr>
      <w:r w:rsidRPr="007747E5">
        <w:t xml:space="preserve">Konkurrence- og Forbrugerstyrelsen </w:t>
      </w:r>
    </w:p>
    <w:p w14:paraId="0C29E8F1" w14:textId="06669A07" w:rsidR="009F0E72" w:rsidRDefault="009F0E72" w:rsidP="009F0E72">
      <w:pPr>
        <w:ind w:left="-5"/>
      </w:pPr>
      <w:r w:rsidRPr="007747E5">
        <w:t xml:space="preserve">Kreativitet &amp; Kommunikation </w:t>
      </w:r>
    </w:p>
    <w:p w14:paraId="292FC0A2" w14:textId="10956342" w:rsidR="00D92B0F" w:rsidRDefault="00D92B0F" w:rsidP="009F0E72">
      <w:pPr>
        <w:ind w:left="-5"/>
      </w:pPr>
      <w:proofErr w:type="spellStart"/>
      <w:r>
        <w:t>Parasport</w:t>
      </w:r>
      <w:proofErr w:type="spellEnd"/>
      <w:r>
        <w:t xml:space="preserve"> Danmark</w:t>
      </w:r>
    </w:p>
    <w:p w14:paraId="3EDA1B0D" w14:textId="77777777" w:rsidR="009F0E72" w:rsidRPr="007747E5" w:rsidRDefault="009F0E72" w:rsidP="009F0E72">
      <w:pPr>
        <w:ind w:left="-5"/>
      </w:pPr>
      <w:r w:rsidRPr="007747E5">
        <w:t xml:space="preserve">Producentforeningen </w:t>
      </w:r>
    </w:p>
    <w:p w14:paraId="504C8FB9" w14:textId="093480A0" w:rsidR="009F0E72" w:rsidRDefault="009F0E72" w:rsidP="009F0E72">
      <w:pPr>
        <w:ind w:left="-5"/>
      </w:pPr>
      <w:r w:rsidRPr="007747E5">
        <w:t xml:space="preserve">Radio- og tv-nævnet </w:t>
      </w:r>
    </w:p>
    <w:p w14:paraId="1C567723" w14:textId="774F7C00" w:rsidR="00765539" w:rsidRDefault="00765539" w:rsidP="009F0E72">
      <w:pPr>
        <w:ind w:left="-5"/>
        <w:rPr>
          <w:lang w:val="en-US"/>
        </w:rPr>
      </w:pPr>
      <w:r w:rsidRPr="00AE445A">
        <w:rPr>
          <w:lang w:val="en-US"/>
        </w:rPr>
        <w:t xml:space="preserve">Team </w:t>
      </w:r>
      <w:proofErr w:type="spellStart"/>
      <w:r w:rsidRPr="00AE445A">
        <w:rPr>
          <w:lang w:val="en-US"/>
        </w:rPr>
        <w:t>Danmark</w:t>
      </w:r>
      <w:proofErr w:type="spellEnd"/>
    </w:p>
    <w:p w14:paraId="3F54F546" w14:textId="7D2E2E86" w:rsidR="00FE0130" w:rsidRDefault="00FE0130" w:rsidP="009F0E72">
      <w:pPr>
        <w:ind w:left="-5"/>
        <w:rPr>
          <w:lang w:val="en-US"/>
        </w:rPr>
      </w:pPr>
      <w:proofErr w:type="spellStart"/>
      <w:r>
        <w:rPr>
          <w:lang w:val="en-US"/>
        </w:rPr>
        <w:t>Nuuday</w:t>
      </w:r>
      <w:proofErr w:type="spellEnd"/>
    </w:p>
    <w:p w14:paraId="6FBBBAEB" w14:textId="6578728A" w:rsidR="00FE0130" w:rsidRDefault="00FE0130" w:rsidP="009F0E72">
      <w:pPr>
        <w:ind w:left="-5"/>
        <w:rPr>
          <w:lang w:val="en-US"/>
        </w:rPr>
      </w:pPr>
      <w:r>
        <w:rPr>
          <w:lang w:val="en-US"/>
        </w:rPr>
        <w:t>Nordlys</w:t>
      </w:r>
    </w:p>
    <w:p w14:paraId="78D6502B" w14:textId="77777777" w:rsidR="00AE445A" w:rsidRPr="00AE445A" w:rsidRDefault="00AE445A" w:rsidP="009F0E72">
      <w:pPr>
        <w:ind w:left="-5"/>
        <w:rPr>
          <w:lang w:val="en-US"/>
        </w:rPr>
      </w:pPr>
    </w:p>
    <w:p w14:paraId="41CEA636" w14:textId="77777777" w:rsidR="009F0E72" w:rsidRPr="00AE445A" w:rsidRDefault="009F0E72" w:rsidP="009F0E72">
      <w:pPr>
        <w:ind w:left="-5"/>
        <w:rPr>
          <w:b/>
          <w:lang w:val="en-US"/>
        </w:rPr>
      </w:pPr>
      <w:proofErr w:type="spellStart"/>
      <w:r w:rsidRPr="00AE445A">
        <w:rPr>
          <w:b/>
          <w:lang w:val="en-US"/>
        </w:rPr>
        <w:t>Medier</w:t>
      </w:r>
      <w:proofErr w:type="spellEnd"/>
    </w:p>
    <w:p w14:paraId="1F87D9EE" w14:textId="7E1DEF5C" w:rsidR="00B06C02" w:rsidRPr="00D02CDB" w:rsidRDefault="00B06C02" w:rsidP="009F0E72">
      <w:pPr>
        <w:ind w:left="-5"/>
        <w:rPr>
          <w:lang w:val="en-US"/>
        </w:rPr>
      </w:pPr>
      <w:r w:rsidRPr="00D02CDB">
        <w:rPr>
          <w:lang w:val="en-US"/>
        </w:rPr>
        <w:t>Discovery Networks</w:t>
      </w:r>
      <w:r w:rsidR="002B7B0E">
        <w:rPr>
          <w:lang w:val="en-US"/>
        </w:rPr>
        <w:t xml:space="preserve"> Denmark</w:t>
      </w:r>
    </w:p>
    <w:p w14:paraId="39C04F09" w14:textId="77777777" w:rsidR="009F0E72" w:rsidRPr="00D02CDB" w:rsidRDefault="009F0E72" w:rsidP="009F0E72">
      <w:pPr>
        <w:ind w:left="-5"/>
        <w:rPr>
          <w:lang w:val="en-US"/>
        </w:rPr>
      </w:pPr>
      <w:r w:rsidRPr="00D02CDB">
        <w:rPr>
          <w:lang w:val="en-US"/>
        </w:rPr>
        <w:t xml:space="preserve">DK4 </w:t>
      </w:r>
    </w:p>
    <w:p w14:paraId="21A4E25D" w14:textId="77777777" w:rsidR="009F0E72" w:rsidRPr="00D02CDB" w:rsidRDefault="009F0E72" w:rsidP="009F0E72">
      <w:pPr>
        <w:ind w:left="-5"/>
        <w:rPr>
          <w:lang w:val="en-US"/>
        </w:rPr>
      </w:pPr>
      <w:r w:rsidRPr="00D02CDB">
        <w:rPr>
          <w:lang w:val="en-US"/>
        </w:rPr>
        <w:t xml:space="preserve">DR  </w:t>
      </w:r>
    </w:p>
    <w:p w14:paraId="6069EB9F" w14:textId="77777777" w:rsidR="009F0E72" w:rsidRPr="00AE445A" w:rsidRDefault="009F0E72" w:rsidP="009F0E72">
      <w:pPr>
        <w:ind w:left="-5"/>
        <w:rPr>
          <w:lang w:val="en-US"/>
        </w:rPr>
      </w:pPr>
      <w:r w:rsidRPr="00AE445A">
        <w:rPr>
          <w:lang w:val="en-US"/>
        </w:rPr>
        <w:t xml:space="preserve">TV 2/DANMARK A/S </w:t>
      </w:r>
    </w:p>
    <w:p w14:paraId="5A811A03" w14:textId="7AA50CB7" w:rsidR="00AF75D9" w:rsidRDefault="009F0E72" w:rsidP="008A59C8">
      <w:pPr>
        <w:ind w:left="-5"/>
        <w:rPr>
          <w:lang w:val="en-US"/>
        </w:rPr>
      </w:pPr>
      <w:r w:rsidRPr="001B7A4E">
        <w:rPr>
          <w:lang w:val="en-US"/>
        </w:rPr>
        <w:t xml:space="preserve">Watch </w:t>
      </w:r>
      <w:proofErr w:type="spellStart"/>
      <w:r w:rsidRPr="001B7A4E">
        <w:rPr>
          <w:lang w:val="en-US"/>
        </w:rPr>
        <w:t>Medier</w:t>
      </w:r>
      <w:proofErr w:type="spellEnd"/>
      <w:r w:rsidRPr="001B7A4E">
        <w:rPr>
          <w:lang w:val="en-US"/>
        </w:rPr>
        <w:t xml:space="preserve"> A/S</w:t>
      </w:r>
    </w:p>
    <w:p w14:paraId="6C328A8A" w14:textId="32C8A65C" w:rsidR="000C34D3" w:rsidRDefault="00DC7103" w:rsidP="000C34D3">
      <w:pPr>
        <w:ind w:left="-5"/>
        <w:rPr>
          <w:lang w:val="en-US"/>
        </w:rPr>
      </w:pPr>
      <w:r>
        <w:rPr>
          <w:lang w:val="en-US"/>
        </w:rPr>
        <w:t>Viaplay</w:t>
      </w:r>
      <w:r w:rsidR="000C34D3" w:rsidRPr="000C34D3">
        <w:rPr>
          <w:lang w:val="en-US"/>
        </w:rPr>
        <w:t xml:space="preserve"> </w:t>
      </w:r>
      <w:r w:rsidR="000C34D3">
        <w:rPr>
          <w:lang w:val="en-US"/>
        </w:rPr>
        <w:t>Group</w:t>
      </w:r>
    </w:p>
    <w:p w14:paraId="69F9D008" w14:textId="77777777" w:rsidR="000C34D3" w:rsidRPr="00ED4376" w:rsidRDefault="000C34D3" w:rsidP="000C34D3">
      <w:pPr>
        <w:ind w:left="-5"/>
      </w:pPr>
      <w:r w:rsidRPr="00ED4376">
        <w:t>Disney +</w:t>
      </w:r>
    </w:p>
    <w:p w14:paraId="2FAEC582" w14:textId="77777777" w:rsidR="000C34D3" w:rsidRPr="00ED4376" w:rsidRDefault="000C34D3" w:rsidP="000C34D3">
      <w:pPr>
        <w:ind w:left="-5"/>
      </w:pPr>
      <w:r w:rsidRPr="00ED4376">
        <w:lastRenderedPageBreak/>
        <w:t xml:space="preserve">Netflix </w:t>
      </w:r>
    </w:p>
    <w:p w14:paraId="28E5CC95" w14:textId="5EDBD6B4" w:rsidR="00DC7103" w:rsidRPr="00ED4376" w:rsidRDefault="00DC7103" w:rsidP="008A59C8">
      <w:pPr>
        <w:ind w:left="-5"/>
      </w:pPr>
    </w:p>
    <w:p w14:paraId="25CFCA78" w14:textId="77777777" w:rsidR="00AF75D9" w:rsidRPr="00ED4376" w:rsidRDefault="00AF75D9" w:rsidP="009F0E72">
      <w:pPr>
        <w:ind w:left="-5"/>
      </w:pPr>
    </w:p>
    <w:p w14:paraId="2F972E38" w14:textId="35CAD7E4" w:rsidR="00AF75D9" w:rsidRPr="00ED4376" w:rsidRDefault="00AF75D9" w:rsidP="00AF75D9">
      <w:pPr>
        <w:rPr>
          <w:b/>
        </w:rPr>
      </w:pPr>
      <w:r w:rsidRPr="00ED4376">
        <w:rPr>
          <w:b/>
        </w:rPr>
        <w:t>Internationale organisationer</w:t>
      </w:r>
    </w:p>
    <w:p w14:paraId="41C90B5D" w14:textId="4B967CF6" w:rsidR="00990538" w:rsidRPr="00ED4376" w:rsidRDefault="00990538" w:rsidP="00AF75D9">
      <w:pPr>
        <w:rPr>
          <w:bCs/>
        </w:rPr>
      </w:pPr>
      <w:r w:rsidRPr="00990538">
        <w:rPr>
          <w:bCs/>
        </w:rPr>
        <w:t xml:space="preserve">Kulturministeriet vil som led i høringen orientere en række internationale interessenter om høringen og om bekendtgørelsesudkastets indhold med henblik på eventuelle bemærkninger. </w:t>
      </w:r>
      <w:r w:rsidRPr="00ED4376">
        <w:rPr>
          <w:bCs/>
        </w:rPr>
        <w:t>Det drejer sig om følgende organisationer:</w:t>
      </w:r>
    </w:p>
    <w:p w14:paraId="60008AFD" w14:textId="77777777" w:rsidR="00990538" w:rsidRPr="00990538" w:rsidRDefault="00990538" w:rsidP="00AF75D9">
      <w:pPr>
        <w:rPr>
          <w:b/>
        </w:rPr>
      </w:pPr>
    </w:p>
    <w:p w14:paraId="481579CE" w14:textId="3C4F0D2A" w:rsidR="00C0027F" w:rsidRPr="00ED4376" w:rsidRDefault="00C0027F" w:rsidP="00AF75D9">
      <w:proofErr w:type="spellStart"/>
      <w:r w:rsidRPr="00ED4376">
        <w:t>Amaury</w:t>
      </w:r>
      <w:proofErr w:type="spellEnd"/>
      <w:r w:rsidRPr="00ED4376">
        <w:t xml:space="preserve"> Sport Organisation (ASO) </w:t>
      </w:r>
    </w:p>
    <w:p w14:paraId="55D4DEE7" w14:textId="4D8024ED" w:rsidR="00AF75D9" w:rsidRDefault="00AF75D9" w:rsidP="00AF75D9">
      <w:pPr>
        <w:rPr>
          <w:lang w:val="en-US"/>
        </w:rPr>
      </w:pPr>
      <w:r w:rsidRPr="00AF75D9">
        <w:rPr>
          <w:lang w:val="en-US"/>
        </w:rPr>
        <w:t xml:space="preserve">Association of Commercial Television Broadcasters (ACTB) </w:t>
      </w:r>
    </w:p>
    <w:p w14:paraId="62782579" w14:textId="77777777" w:rsidR="00AF75D9" w:rsidRDefault="00AF75D9" w:rsidP="00AF75D9">
      <w:pPr>
        <w:rPr>
          <w:lang w:val="en-US"/>
        </w:rPr>
      </w:pPr>
      <w:r w:rsidRPr="00AF75D9">
        <w:rPr>
          <w:lang w:val="en-US"/>
        </w:rPr>
        <w:t xml:space="preserve">European Broadcasting Union (EBU) </w:t>
      </w:r>
    </w:p>
    <w:p w14:paraId="36427FD4" w14:textId="77777777" w:rsidR="00AF75D9" w:rsidRDefault="00AF75D9" w:rsidP="00AF75D9">
      <w:pPr>
        <w:rPr>
          <w:lang w:val="en-US"/>
        </w:rPr>
      </w:pPr>
      <w:r w:rsidRPr="00AF75D9">
        <w:rPr>
          <w:lang w:val="en-US"/>
        </w:rPr>
        <w:t xml:space="preserve">European Handball Federation (EHF) </w:t>
      </w:r>
    </w:p>
    <w:p w14:paraId="302EBEEF" w14:textId="77777777" w:rsidR="00AF75D9" w:rsidRDefault="00AF75D9" w:rsidP="00AF75D9">
      <w:pPr>
        <w:rPr>
          <w:lang w:val="en-US"/>
        </w:rPr>
      </w:pPr>
      <w:r w:rsidRPr="00AF75D9">
        <w:rPr>
          <w:lang w:val="en-US"/>
        </w:rPr>
        <w:t xml:space="preserve">Fédération </w:t>
      </w:r>
      <w:proofErr w:type="spellStart"/>
      <w:r w:rsidRPr="00AF75D9">
        <w:rPr>
          <w:lang w:val="en-US"/>
        </w:rPr>
        <w:t>Internationale</w:t>
      </w:r>
      <w:proofErr w:type="spellEnd"/>
      <w:r w:rsidRPr="00AF75D9">
        <w:rPr>
          <w:lang w:val="en-US"/>
        </w:rPr>
        <w:t xml:space="preserve"> de Football Association (FIFA) </w:t>
      </w:r>
    </w:p>
    <w:p w14:paraId="0C5FA547" w14:textId="77777777" w:rsidR="00AF75D9" w:rsidRDefault="00AF75D9" w:rsidP="00AF75D9">
      <w:pPr>
        <w:rPr>
          <w:lang w:val="en-US"/>
        </w:rPr>
      </w:pPr>
      <w:r w:rsidRPr="00AF75D9">
        <w:rPr>
          <w:lang w:val="en-US"/>
        </w:rPr>
        <w:t xml:space="preserve">International Handball Federation (IHF) </w:t>
      </w:r>
    </w:p>
    <w:p w14:paraId="07646CDF" w14:textId="44667E55" w:rsidR="00D92B0F" w:rsidRDefault="00D92B0F" w:rsidP="001F3DA1">
      <w:pPr>
        <w:rPr>
          <w:lang w:val="en-US"/>
        </w:rPr>
      </w:pPr>
      <w:r>
        <w:rPr>
          <w:lang w:val="en-US"/>
        </w:rPr>
        <w:t xml:space="preserve">The </w:t>
      </w:r>
      <w:r w:rsidR="00AF75D9" w:rsidRPr="00AF75D9">
        <w:rPr>
          <w:lang w:val="en-US"/>
        </w:rPr>
        <w:t>International Paralympic Committee</w:t>
      </w:r>
      <w:r>
        <w:rPr>
          <w:lang w:val="en-US"/>
        </w:rPr>
        <w:t xml:space="preserve"> (IPC)</w:t>
      </w:r>
    </w:p>
    <w:p w14:paraId="01F1D566" w14:textId="35944DA6" w:rsidR="00D92B0F" w:rsidRDefault="00AF75D9" w:rsidP="001F3DA1">
      <w:pPr>
        <w:rPr>
          <w:lang w:val="en-US"/>
        </w:rPr>
      </w:pPr>
      <w:r w:rsidRPr="00AF75D9">
        <w:rPr>
          <w:lang w:val="en-US"/>
        </w:rPr>
        <w:t xml:space="preserve">The International Olympic Committee (IOC) </w:t>
      </w:r>
    </w:p>
    <w:p w14:paraId="4C544F16" w14:textId="223C64C0" w:rsidR="00AF75D9" w:rsidRPr="008A59C8" w:rsidRDefault="00AF75D9" w:rsidP="001F3DA1">
      <w:pPr>
        <w:rPr>
          <w:lang w:val="en-US"/>
        </w:rPr>
      </w:pPr>
      <w:r w:rsidRPr="00AF75D9">
        <w:rPr>
          <w:lang w:val="en-US"/>
        </w:rPr>
        <w:t xml:space="preserve">The Union des Associations </w:t>
      </w:r>
      <w:proofErr w:type="spellStart"/>
      <w:r w:rsidRPr="00AF75D9">
        <w:rPr>
          <w:lang w:val="en-US"/>
        </w:rPr>
        <w:t>Eurpéennes</w:t>
      </w:r>
      <w:proofErr w:type="spellEnd"/>
      <w:r w:rsidRPr="00AF75D9">
        <w:rPr>
          <w:lang w:val="en-US"/>
        </w:rPr>
        <w:t xml:space="preserve"> de Football (UEFA)</w:t>
      </w:r>
    </w:p>
    <w:sectPr w:rsidR="00AF75D9" w:rsidRPr="008A59C8" w:rsidSect="001A3AE2"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1979" w:right="2931" w:bottom="1701" w:left="1247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FE96" w14:textId="77777777" w:rsidR="00E97FE9" w:rsidRDefault="00E97FE9">
      <w:r>
        <w:separator/>
      </w:r>
    </w:p>
  </w:endnote>
  <w:endnote w:type="continuationSeparator" w:id="0">
    <w:p w14:paraId="115C3C28" w14:textId="77777777" w:rsidR="00E97FE9" w:rsidRDefault="00E9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92BF" w14:textId="77777777" w:rsidR="00F7172A" w:rsidRDefault="00F7172A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65E6C7" wp14:editId="35534586">
              <wp:simplePos x="0" y="0"/>
              <wp:positionH relativeFrom="page">
                <wp:posOffset>0</wp:posOffset>
              </wp:positionH>
              <wp:positionV relativeFrom="page">
                <wp:posOffset>9966325</wp:posOffset>
              </wp:positionV>
              <wp:extent cx="7560000" cy="720000"/>
              <wp:effectExtent l="0" t="0" r="3175" b="44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031C94" w14:textId="6E227DB3" w:rsidR="00F7172A" w:rsidRPr="00F7172A" w:rsidRDefault="00F7172A" w:rsidP="00F7172A">
                          <w:pPr>
                            <w:jc w:val="center"/>
                            <w:rPr>
                              <w:rFonts w:ascii="Franklin Gothic Book" w:hAnsi="Franklin Gothic Book"/>
                              <w:sz w:val="17"/>
                            </w:rPr>
                          </w:pP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Side 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 PAGE </w:instrTex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16260C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5E6C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784.75pt;width:595.3pt;height:56.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" filled="f" fillcolor="white [3201]" stroked="f" strokeweight=".5pt">
              <v:textbox inset="0,0,0,0">
                <w:txbxContent>
                  <w:p w14:paraId="7D031C94" w14:textId="6E227DB3" w:rsidR="00F7172A" w:rsidRPr="00F7172A" w:rsidRDefault="00F7172A" w:rsidP="00F7172A">
                    <w:pPr>
                      <w:jc w:val="center"/>
                      <w:rPr>
                        <w:rFonts w:ascii="Franklin Gothic Book" w:hAnsi="Franklin Gothic Book"/>
                        <w:sz w:val="17"/>
                      </w:rPr>
                    </w:pP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t xml:space="preserve">Side 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instrText xml:space="preserve"> PAGE </w:instrTex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16260C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31EC5" w14:textId="77777777" w:rsidR="00C877B7" w:rsidRDefault="00C877B7" w:rsidP="00C877B7">
    <w:pPr>
      <w:pStyle w:val="Sidefod"/>
      <w:rPr>
        <w:lang w:val="en-US"/>
      </w:rPr>
    </w:pPr>
  </w:p>
  <w:p w14:paraId="5A2033B9" w14:textId="77777777" w:rsidR="00C877B7" w:rsidRPr="00433FD9" w:rsidRDefault="00C877B7" w:rsidP="00C877B7">
    <w:pPr>
      <w:pStyle w:val="Sidefo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ED7842" wp14:editId="602B6D0B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584000" cy="475200"/>
              <wp:effectExtent l="0" t="0" r="0" b="1270"/>
              <wp:wrapNone/>
              <wp:docPr id="1" name="Jour.No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000" cy="47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069FBB" w14:textId="77777777" w:rsidR="00C877B7" w:rsidRPr="00F65788" w:rsidRDefault="00C877B7" w:rsidP="001B4C96">
                          <w:pPr>
                            <w:pStyle w:val="Template-JNr0"/>
                            <w:rPr>
                              <w:lang w:val="en-US"/>
                            </w:rPr>
                          </w:pPr>
                          <w:r w:rsidRPr="001A3AE2">
                            <w:rPr>
                              <w:lang w:val="en-GB"/>
                            </w:rPr>
                            <w:t>Jour. nr.</w:t>
                          </w:r>
                          <w:r w:rsidRPr="001A3AE2">
                            <w:rPr>
                              <w:lang w:val="en-GB"/>
                            </w:rPr>
                            <w:tab/>
                          </w:r>
                          <w:sdt>
                            <w:sdtPr>
                              <w:tag w:val="DocumentNumber"/>
                              <w:id w:val="-1215892056"/>
                              <w:placeholder>
                                <w:docPart w:val="DE8403D1850D482CA333694B910209C9"/>
                              </w:placeholder>
                              <w:showingPlcHdr/>
                              <w:dataBinding w:prefixMappings="xmlns:gbs='http://www.software-innovation.no/growBusinessDocument'" w:xpath="/gbs:GrowBusinessDocument/gbs:DocumentNumber[@gbs:key='3079075240']" w:storeItemID="{86C62501-49AA-4A2C-A26A-E04E9B4043F8}"/>
                              <w:text/>
                            </w:sdtPr>
                            <w:sdtEndPr/>
                            <w:sdtContent>
                              <w:r w:rsidR="001B4C96" w:rsidRPr="001B4C96">
                                <w:t xml:space="preserve">$dossier_documentnumber$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ED7842" id="_x0000_t202" coordsize="21600,21600" o:spt="202" path="m,l,21600r21600,l21600,xe">
              <v:stroke joinstyle="miter"/>
              <v:path gradientshapeok="t" o:connecttype="rect"/>
            </v:shapetype>
            <v:shape id="Jour.No." o:spid="_x0000_s1028" type="#_x0000_t202" style="position:absolute;margin-left:73.5pt;margin-top:0;width:124.7pt;height:37.4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" filled="f" fillcolor="white [3201]" stroked="f" strokeweight=".5pt">
              <v:textbox inset="0,0,0,0">
                <w:txbxContent>
                  <w:p w14:paraId="50069FBB" w14:textId="77777777" w:rsidR="00C877B7" w:rsidRPr="00F65788" w:rsidRDefault="00C877B7" w:rsidP="001B4C96">
                    <w:pPr>
                      <w:pStyle w:val="Template-JNr0"/>
                      <w:rPr>
                        <w:lang w:val="en-US"/>
                      </w:rPr>
                    </w:pPr>
                    <w:r w:rsidRPr="001A3AE2">
                      <w:rPr>
                        <w:lang w:val="en-GB"/>
                      </w:rPr>
                      <w:t>Jour. nr.</w:t>
                    </w:r>
                    <w:r w:rsidRPr="001A3AE2">
                      <w:rPr>
                        <w:lang w:val="en-GB"/>
                      </w:rPr>
                      <w:tab/>
                    </w:r>
                    <w:sdt>
                      <w:sdtPr>
                        <w:tag w:val="DocumentNumber"/>
                        <w:id w:val="-1215892056"/>
                        <w:placeholder>
                          <w:docPart w:val="DE8403D1850D482CA333694B910209C9"/>
                        </w:placeholder>
                        <w:showingPlcHdr/>
                        <w:dataBinding w:prefixMappings="xmlns:gbs='http://www.software-innovation.no/growBusinessDocument'" w:xpath="/gbs:GrowBusinessDocument/gbs:DocumentNumber[@gbs:key='3079075240']" w:storeItemID="{86C62501-49AA-4A2C-A26A-E04E9B4043F8}"/>
                        <w:text/>
                      </w:sdtPr>
                      <w:sdtEndPr/>
                      <w:sdtContent>
                        <w:r w:rsidR="001B4C96" w:rsidRPr="001B4C96">
                          <w:t xml:space="preserve">$dossier_documentnumber$ </w:t>
                        </w:r>
                      </w:sdtContent>
                    </w:sdt>
                  </w:p>
                </w:txbxContent>
              </v:textbox>
              <w10:wrap anchorx="margin" anchory="page"/>
            </v:shape>
          </w:pict>
        </mc:Fallback>
      </mc:AlternateContent>
    </w:r>
    <w:bookmarkStart w:id="0" w:name="_Hlk878006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4EA47" w14:textId="77777777" w:rsidR="00E97FE9" w:rsidRDefault="00E97FE9">
      <w:r>
        <w:separator/>
      </w:r>
    </w:p>
  </w:footnote>
  <w:footnote w:type="continuationSeparator" w:id="0">
    <w:p w14:paraId="3036F751" w14:textId="77777777" w:rsidR="00E97FE9" w:rsidRDefault="00E97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AAFB" w14:textId="77777777" w:rsidR="007B4BFD" w:rsidRDefault="007B4BFD" w:rsidP="007B4BFD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69EE85D" wp14:editId="29452AF4">
              <wp:simplePos x="0" y="0"/>
              <wp:positionH relativeFrom="page">
                <wp:posOffset>5976620</wp:posOffset>
              </wp:positionH>
              <wp:positionV relativeFrom="page">
                <wp:posOffset>1487170</wp:posOffset>
              </wp:positionV>
              <wp:extent cx="1497330" cy="2287905"/>
              <wp:effectExtent l="0" t="0" r="7620" b="17145"/>
              <wp:wrapNone/>
              <wp:docPr id="2" name="Coloph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330" cy="2287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03B96F" w14:textId="77777777" w:rsidR="007B4BFD" w:rsidRPr="00FC07AC" w:rsidRDefault="00F340D1" w:rsidP="007B4BFD">
                          <w:pPr>
                            <w:pStyle w:val="Template-Adresse"/>
                            <w:rPr>
                              <w:caps/>
                              <w:lang w:val="fr-FR"/>
                            </w:rPr>
                          </w:pPr>
                          <w:r>
                            <w:rPr>
                              <w:caps/>
                              <w:lang w:val="fr-FR"/>
                            </w:rPr>
                            <w:t>[dato]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EE85D" id="_x0000_t202" coordsize="21600,21600" o:spt="202" path="m,l,21600r21600,l21600,xe">
              <v:stroke joinstyle="miter"/>
              <v:path gradientshapeok="t" o:connecttype="rect"/>
            </v:shapetype>
            <v:shape id="Colophon" o:spid="_x0000_s1027" type="#_x0000_t202" style="position:absolute;margin-left:470.6pt;margin-top:117.1pt;width:117.9pt;height:180.1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" filled="f" stroked="f">
              <v:textbox inset="0,0,0,0">
                <w:txbxContent>
                  <w:p w14:paraId="0603B96F" w14:textId="77777777" w:rsidR="007B4BFD" w:rsidRPr="00FC07AC" w:rsidRDefault="00F340D1" w:rsidP="007B4BFD">
                    <w:pPr>
                      <w:pStyle w:val="Template-Adresse"/>
                      <w:rPr>
                        <w:caps/>
                        <w:lang w:val="fr-FR"/>
                      </w:rPr>
                    </w:pPr>
                    <w:r>
                      <w:rPr>
                        <w:caps/>
                        <w:lang w:val="fr-FR"/>
                      </w:rPr>
                      <w:t>[dato]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3244ED4" w14:textId="77777777" w:rsidR="00B60475" w:rsidRDefault="001F3DA1">
    <w:pPr>
      <w:pStyle w:val="Sidehoved"/>
    </w:pPr>
    <w:r>
      <w:rPr>
        <w:noProof/>
      </w:rPr>
      <w:drawing>
        <wp:anchor distT="0" distB="0" distL="114300" distR="114300" simplePos="0" relativeHeight="251658751" behindDoc="0" locked="0" layoutInCell="1" allowOverlap="1" wp14:anchorId="5D8D8D15" wp14:editId="1A6A528C">
          <wp:simplePos x="0" y="0"/>
          <wp:positionH relativeFrom="page">
            <wp:posOffset>5629910</wp:posOffset>
          </wp:positionH>
          <wp:positionV relativeFrom="page">
            <wp:posOffset>410210</wp:posOffset>
          </wp:positionV>
          <wp:extent cx="1695450" cy="619760"/>
          <wp:effectExtent l="0" t="0" r="0" b="8890"/>
          <wp:wrapNone/>
          <wp:docPr id="4" name="Logo_HIDE_1_2" descr="#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61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6018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36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92FE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4A6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2C0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D6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1AD8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EC36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9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CB3B03"/>
    <w:multiLevelType w:val="multilevel"/>
    <w:tmpl w:val="7C040AA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34C7605"/>
    <w:multiLevelType w:val="multilevel"/>
    <w:tmpl w:val="B2944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E20588C"/>
    <w:multiLevelType w:val="multilevel"/>
    <w:tmpl w:val="6FB043B0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  <w:num w:numId="23">
    <w:abstractNumId w:val="17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formatting="1" w:enforcement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A"/>
    <w:rsid w:val="000035B8"/>
    <w:rsid w:val="000079A3"/>
    <w:rsid w:val="000166E1"/>
    <w:rsid w:val="00026DB0"/>
    <w:rsid w:val="000421D4"/>
    <w:rsid w:val="00046B8E"/>
    <w:rsid w:val="00047C80"/>
    <w:rsid w:val="00051A09"/>
    <w:rsid w:val="0005459F"/>
    <w:rsid w:val="00066058"/>
    <w:rsid w:val="00070181"/>
    <w:rsid w:val="00073C09"/>
    <w:rsid w:val="00075951"/>
    <w:rsid w:val="00082046"/>
    <w:rsid w:val="000842DF"/>
    <w:rsid w:val="000935C4"/>
    <w:rsid w:val="0009513C"/>
    <w:rsid w:val="000A116A"/>
    <w:rsid w:val="000A48F9"/>
    <w:rsid w:val="000A7B7A"/>
    <w:rsid w:val="000B09C6"/>
    <w:rsid w:val="000B0DAA"/>
    <w:rsid w:val="000C11DD"/>
    <w:rsid w:val="000C34D3"/>
    <w:rsid w:val="000C4B63"/>
    <w:rsid w:val="000D6E63"/>
    <w:rsid w:val="001010AF"/>
    <w:rsid w:val="00111D96"/>
    <w:rsid w:val="0012489C"/>
    <w:rsid w:val="00134FA0"/>
    <w:rsid w:val="0014322B"/>
    <w:rsid w:val="00153477"/>
    <w:rsid w:val="001577AB"/>
    <w:rsid w:val="0016019B"/>
    <w:rsid w:val="00162275"/>
    <w:rsid w:val="0016260C"/>
    <w:rsid w:val="00184008"/>
    <w:rsid w:val="001851EB"/>
    <w:rsid w:val="00186F7F"/>
    <w:rsid w:val="00192812"/>
    <w:rsid w:val="001A11C9"/>
    <w:rsid w:val="001A3AE2"/>
    <w:rsid w:val="001A59C9"/>
    <w:rsid w:val="001B007C"/>
    <w:rsid w:val="001B015F"/>
    <w:rsid w:val="001B4C96"/>
    <w:rsid w:val="001B7852"/>
    <w:rsid w:val="001F1E22"/>
    <w:rsid w:val="001F3DA1"/>
    <w:rsid w:val="002062DF"/>
    <w:rsid w:val="00211F27"/>
    <w:rsid w:val="0021452E"/>
    <w:rsid w:val="00216BE3"/>
    <w:rsid w:val="002171DE"/>
    <w:rsid w:val="002350F3"/>
    <w:rsid w:val="0024066D"/>
    <w:rsid w:val="00245966"/>
    <w:rsid w:val="002564B1"/>
    <w:rsid w:val="00257B29"/>
    <w:rsid w:val="00260BCD"/>
    <w:rsid w:val="002624FC"/>
    <w:rsid w:val="00262696"/>
    <w:rsid w:val="00262717"/>
    <w:rsid w:val="00270BA3"/>
    <w:rsid w:val="00290CB0"/>
    <w:rsid w:val="002B1695"/>
    <w:rsid w:val="002B1C25"/>
    <w:rsid w:val="002B7B0E"/>
    <w:rsid w:val="002C2A95"/>
    <w:rsid w:val="002D3BAD"/>
    <w:rsid w:val="002E1465"/>
    <w:rsid w:val="002E326D"/>
    <w:rsid w:val="002F2D9E"/>
    <w:rsid w:val="0033233F"/>
    <w:rsid w:val="0033578E"/>
    <w:rsid w:val="00336328"/>
    <w:rsid w:val="00344DF6"/>
    <w:rsid w:val="00345870"/>
    <w:rsid w:val="00352BE9"/>
    <w:rsid w:val="00356562"/>
    <w:rsid w:val="00384947"/>
    <w:rsid w:val="003A32EE"/>
    <w:rsid w:val="003B6E1A"/>
    <w:rsid w:val="003B72C9"/>
    <w:rsid w:val="003C0F6C"/>
    <w:rsid w:val="003C1EED"/>
    <w:rsid w:val="003D2E35"/>
    <w:rsid w:val="003D2FE3"/>
    <w:rsid w:val="003E1C0D"/>
    <w:rsid w:val="003E5F15"/>
    <w:rsid w:val="003E6170"/>
    <w:rsid w:val="003F6B6D"/>
    <w:rsid w:val="004025CF"/>
    <w:rsid w:val="00426363"/>
    <w:rsid w:val="0043074C"/>
    <w:rsid w:val="00431462"/>
    <w:rsid w:val="0043270A"/>
    <w:rsid w:val="00436EDF"/>
    <w:rsid w:val="00441915"/>
    <w:rsid w:val="00441F08"/>
    <w:rsid w:val="00442F5E"/>
    <w:rsid w:val="004732E9"/>
    <w:rsid w:val="004949E1"/>
    <w:rsid w:val="004B7D82"/>
    <w:rsid w:val="004C3C58"/>
    <w:rsid w:val="004C6BDC"/>
    <w:rsid w:val="004F1530"/>
    <w:rsid w:val="004F6EB6"/>
    <w:rsid w:val="004F755C"/>
    <w:rsid w:val="005001B3"/>
    <w:rsid w:val="00504494"/>
    <w:rsid w:val="005052A3"/>
    <w:rsid w:val="00505BA5"/>
    <w:rsid w:val="00513824"/>
    <w:rsid w:val="00517081"/>
    <w:rsid w:val="00535644"/>
    <w:rsid w:val="00540F65"/>
    <w:rsid w:val="00545F55"/>
    <w:rsid w:val="00554E08"/>
    <w:rsid w:val="00561D9D"/>
    <w:rsid w:val="00562901"/>
    <w:rsid w:val="00563890"/>
    <w:rsid w:val="00564020"/>
    <w:rsid w:val="00570BB3"/>
    <w:rsid w:val="005802EE"/>
    <w:rsid w:val="00587206"/>
    <w:rsid w:val="00590146"/>
    <w:rsid w:val="005906F2"/>
    <w:rsid w:val="005B3D03"/>
    <w:rsid w:val="005B75E8"/>
    <w:rsid w:val="005C10DC"/>
    <w:rsid w:val="005D0448"/>
    <w:rsid w:val="005D316B"/>
    <w:rsid w:val="005E3D65"/>
    <w:rsid w:val="005E6CB9"/>
    <w:rsid w:val="005E7B46"/>
    <w:rsid w:val="00603CC5"/>
    <w:rsid w:val="0060630D"/>
    <w:rsid w:val="00610F52"/>
    <w:rsid w:val="006546E0"/>
    <w:rsid w:val="006748E1"/>
    <w:rsid w:val="0068255C"/>
    <w:rsid w:val="00685FEC"/>
    <w:rsid w:val="00697893"/>
    <w:rsid w:val="006A77E6"/>
    <w:rsid w:val="006C0DD2"/>
    <w:rsid w:val="006C0FFA"/>
    <w:rsid w:val="006C65EF"/>
    <w:rsid w:val="006D079F"/>
    <w:rsid w:val="006D438B"/>
    <w:rsid w:val="006D5EB5"/>
    <w:rsid w:val="006D7F37"/>
    <w:rsid w:val="006E4090"/>
    <w:rsid w:val="006E694D"/>
    <w:rsid w:val="006E7DAC"/>
    <w:rsid w:val="006F2B1B"/>
    <w:rsid w:val="00721AEC"/>
    <w:rsid w:val="00730F23"/>
    <w:rsid w:val="00735637"/>
    <w:rsid w:val="00736658"/>
    <w:rsid w:val="00754722"/>
    <w:rsid w:val="00765539"/>
    <w:rsid w:val="007668D5"/>
    <w:rsid w:val="007955B4"/>
    <w:rsid w:val="007A6BCD"/>
    <w:rsid w:val="007B4B71"/>
    <w:rsid w:val="007B4BFD"/>
    <w:rsid w:val="007C675E"/>
    <w:rsid w:val="007D1DA5"/>
    <w:rsid w:val="007F5042"/>
    <w:rsid w:val="007F5A8F"/>
    <w:rsid w:val="007F5AE9"/>
    <w:rsid w:val="008004D6"/>
    <w:rsid w:val="00811A30"/>
    <w:rsid w:val="00835544"/>
    <w:rsid w:val="0083592C"/>
    <w:rsid w:val="00841F21"/>
    <w:rsid w:val="008579F3"/>
    <w:rsid w:val="00863559"/>
    <w:rsid w:val="00867E71"/>
    <w:rsid w:val="0088036B"/>
    <w:rsid w:val="00880B17"/>
    <w:rsid w:val="008862CA"/>
    <w:rsid w:val="00886AA1"/>
    <w:rsid w:val="00890309"/>
    <w:rsid w:val="008A069C"/>
    <w:rsid w:val="008A59C8"/>
    <w:rsid w:val="008A72B5"/>
    <w:rsid w:val="008B5A7E"/>
    <w:rsid w:val="008D6E22"/>
    <w:rsid w:val="008F723B"/>
    <w:rsid w:val="009024E6"/>
    <w:rsid w:val="009033F4"/>
    <w:rsid w:val="00912D69"/>
    <w:rsid w:val="00916D28"/>
    <w:rsid w:val="009244D8"/>
    <w:rsid w:val="00930E78"/>
    <w:rsid w:val="00932D26"/>
    <w:rsid w:val="009339E2"/>
    <w:rsid w:val="00941CB8"/>
    <w:rsid w:val="009508BA"/>
    <w:rsid w:val="009555DB"/>
    <w:rsid w:val="00975A6B"/>
    <w:rsid w:val="009863FD"/>
    <w:rsid w:val="00990538"/>
    <w:rsid w:val="009A06B6"/>
    <w:rsid w:val="009A21A7"/>
    <w:rsid w:val="009B1BEB"/>
    <w:rsid w:val="009C3A4A"/>
    <w:rsid w:val="009D3340"/>
    <w:rsid w:val="009E1913"/>
    <w:rsid w:val="009F0E72"/>
    <w:rsid w:val="009F1D9A"/>
    <w:rsid w:val="009F27A2"/>
    <w:rsid w:val="00A04E1D"/>
    <w:rsid w:val="00A071C8"/>
    <w:rsid w:val="00A131E3"/>
    <w:rsid w:val="00A437D8"/>
    <w:rsid w:val="00A62F4D"/>
    <w:rsid w:val="00A70152"/>
    <w:rsid w:val="00A83DE5"/>
    <w:rsid w:val="00AA47E3"/>
    <w:rsid w:val="00AD31AB"/>
    <w:rsid w:val="00AE445A"/>
    <w:rsid w:val="00AE5B3E"/>
    <w:rsid w:val="00AF088B"/>
    <w:rsid w:val="00AF75D9"/>
    <w:rsid w:val="00B03352"/>
    <w:rsid w:val="00B06C02"/>
    <w:rsid w:val="00B3169F"/>
    <w:rsid w:val="00B3487E"/>
    <w:rsid w:val="00B34AC9"/>
    <w:rsid w:val="00B52A66"/>
    <w:rsid w:val="00B5741D"/>
    <w:rsid w:val="00B60475"/>
    <w:rsid w:val="00B67B00"/>
    <w:rsid w:val="00B715D8"/>
    <w:rsid w:val="00B82583"/>
    <w:rsid w:val="00B958A0"/>
    <w:rsid w:val="00B975F8"/>
    <w:rsid w:val="00BA1F39"/>
    <w:rsid w:val="00BA2C8D"/>
    <w:rsid w:val="00BA56DF"/>
    <w:rsid w:val="00BB3964"/>
    <w:rsid w:val="00BB7474"/>
    <w:rsid w:val="00BC0024"/>
    <w:rsid w:val="00BC348F"/>
    <w:rsid w:val="00BC3C7C"/>
    <w:rsid w:val="00BD6444"/>
    <w:rsid w:val="00BE7FBE"/>
    <w:rsid w:val="00C0027F"/>
    <w:rsid w:val="00C02025"/>
    <w:rsid w:val="00C03AAF"/>
    <w:rsid w:val="00C10154"/>
    <w:rsid w:val="00C14931"/>
    <w:rsid w:val="00C17A7C"/>
    <w:rsid w:val="00C3054E"/>
    <w:rsid w:val="00C34514"/>
    <w:rsid w:val="00C37716"/>
    <w:rsid w:val="00C67247"/>
    <w:rsid w:val="00C72C01"/>
    <w:rsid w:val="00C765DB"/>
    <w:rsid w:val="00C769F5"/>
    <w:rsid w:val="00C76A83"/>
    <w:rsid w:val="00C877B7"/>
    <w:rsid w:val="00CA0509"/>
    <w:rsid w:val="00CA7413"/>
    <w:rsid w:val="00CA76D0"/>
    <w:rsid w:val="00CB2E97"/>
    <w:rsid w:val="00CB4C12"/>
    <w:rsid w:val="00CD6500"/>
    <w:rsid w:val="00CE4F48"/>
    <w:rsid w:val="00CF367C"/>
    <w:rsid w:val="00CF4A61"/>
    <w:rsid w:val="00D02CDB"/>
    <w:rsid w:val="00D03751"/>
    <w:rsid w:val="00D07026"/>
    <w:rsid w:val="00D100CF"/>
    <w:rsid w:val="00D27834"/>
    <w:rsid w:val="00D27965"/>
    <w:rsid w:val="00D27DF7"/>
    <w:rsid w:val="00D3791D"/>
    <w:rsid w:val="00D416A3"/>
    <w:rsid w:val="00D4740F"/>
    <w:rsid w:val="00D47828"/>
    <w:rsid w:val="00D57D48"/>
    <w:rsid w:val="00D6788A"/>
    <w:rsid w:val="00D70874"/>
    <w:rsid w:val="00D7739E"/>
    <w:rsid w:val="00D92B0F"/>
    <w:rsid w:val="00DA15F4"/>
    <w:rsid w:val="00DA16F7"/>
    <w:rsid w:val="00DB3917"/>
    <w:rsid w:val="00DC11E3"/>
    <w:rsid w:val="00DC18CD"/>
    <w:rsid w:val="00DC3E1B"/>
    <w:rsid w:val="00DC5FE3"/>
    <w:rsid w:val="00DC7103"/>
    <w:rsid w:val="00DD5C31"/>
    <w:rsid w:val="00DD61AE"/>
    <w:rsid w:val="00DE6A38"/>
    <w:rsid w:val="00DF13A4"/>
    <w:rsid w:val="00E023E3"/>
    <w:rsid w:val="00E0337E"/>
    <w:rsid w:val="00E03D72"/>
    <w:rsid w:val="00E062EF"/>
    <w:rsid w:val="00E12641"/>
    <w:rsid w:val="00E14B72"/>
    <w:rsid w:val="00E15DEE"/>
    <w:rsid w:val="00E2152A"/>
    <w:rsid w:val="00E41C7A"/>
    <w:rsid w:val="00E4365E"/>
    <w:rsid w:val="00E51AB6"/>
    <w:rsid w:val="00E5632B"/>
    <w:rsid w:val="00E566A3"/>
    <w:rsid w:val="00E61DA6"/>
    <w:rsid w:val="00E738BA"/>
    <w:rsid w:val="00E85921"/>
    <w:rsid w:val="00E90944"/>
    <w:rsid w:val="00E90E0E"/>
    <w:rsid w:val="00E9513F"/>
    <w:rsid w:val="00E96D37"/>
    <w:rsid w:val="00E97FE9"/>
    <w:rsid w:val="00EB7A4B"/>
    <w:rsid w:val="00ED4376"/>
    <w:rsid w:val="00EE0B56"/>
    <w:rsid w:val="00EE1C0D"/>
    <w:rsid w:val="00EE3B0C"/>
    <w:rsid w:val="00EE71DB"/>
    <w:rsid w:val="00EF1556"/>
    <w:rsid w:val="00EF36FB"/>
    <w:rsid w:val="00EF3D2E"/>
    <w:rsid w:val="00EF7E66"/>
    <w:rsid w:val="00F12BA8"/>
    <w:rsid w:val="00F14B2A"/>
    <w:rsid w:val="00F17E68"/>
    <w:rsid w:val="00F340D1"/>
    <w:rsid w:val="00F34F89"/>
    <w:rsid w:val="00F4507A"/>
    <w:rsid w:val="00F5776F"/>
    <w:rsid w:val="00F60E0D"/>
    <w:rsid w:val="00F7172A"/>
    <w:rsid w:val="00F770CC"/>
    <w:rsid w:val="00F822C0"/>
    <w:rsid w:val="00F82D3E"/>
    <w:rsid w:val="00F9118F"/>
    <w:rsid w:val="00F94BCD"/>
    <w:rsid w:val="00F94E69"/>
    <w:rsid w:val="00FB6376"/>
    <w:rsid w:val="00FC07AC"/>
    <w:rsid w:val="00FD2E19"/>
    <w:rsid w:val="00FD3B19"/>
    <w:rsid w:val="00FE0130"/>
    <w:rsid w:val="00FE636F"/>
    <w:rsid w:val="00FE671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E317CF"/>
  <w15:docId w15:val="{297A0494-CDFD-438F-9017-D902D1C8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DF7"/>
  </w:style>
  <w:style w:type="paragraph" w:styleId="Overskrift1">
    <w:name w:val="heading 1"/>
    <w:basedOn w:val="Normal"/>
    <w:next w:val="Normal"/>
    <w:uiPriority w:val="1"/>
    <w:qFormat/>
    <w:rsid w:val="003C1EED"/>
    <w:pPr>
      <w:keepNext/>
      <w:spacing w:before="360"/>
      <w:outlineLvl w:val="0"/>
    </w:pPr>
    <w:rPr>
      <w:rFonts w:cs="Arial"/>
      <w:b/>
      <w:bCs/>
      <w:sz w:val="24"/>
      <w:szCs w:val="32"/>
    </w:rPr>
  </w:style>
  <w:style w:type="paragraph" w:styleId="Overskrift2">
    <w:name w:val="heading 2"/>
    <w:basedOn w:val="Normal"/>
    <w:next w:val="Normal"/>
    <w:uiPriority w:val="1"/>
    <w:qFormat/>
    <w:rsid w:val="003C1EED"/>
    <w:pPr>
      <w:keepNext/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semiHidden/>
    <w:qFormat/>
    <w:rsid w:val="00D27DF7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rsid w:val="00D27DF7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rsid w:val="00D27DF7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rsid w:val="00D27DF7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rsid w:val="00D27DF7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rsid w:val="00D27DF7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rsid w:val="00D27DF7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D27DF7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D27DF7"/>
    <w:pPr>
      <w:numPr>
        <w:numId w:val="2"/>
      </w:numPr>
    </w:pPr>
  </w:style>
  <w:style w:type="numbering" w:styleId="ArtikelSektion">
    <w:name w:val="Outline List 3"/>
    <w:basedOn w:val="Ingenoversigt"/>
    <w:uiPriority w:val="99"/>
    <w:semiHidden/>
    <w:rsid w:val="00D27DF7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D27DF7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D27DF7"/>
    <w:pPr>
      <w:spacing w:after="120"/>
    </w:pPr>
  </w:style>
  <w:style w:type="paragraph" w:styleId="Brdtekst2">
    <w:name w:val="Body Text 2"/>
    <w:basedOn w:val="Normal"/>
    <w:uiPriority w:val="99"/>
    <w:semiHidden/>
    <w:rsid w:val="00D27DF7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D27DF7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D27DF7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D27DF7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D27DF7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D27DF7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D27DF7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886AA1"/>
    <w:pPr>
      <w:keepNext/>
      <w:keepLines/>
      <w:spacing w:before="160"/>
      <w:ind w:left="227" w:right="227"/>
    </w:pPr>
    <w:rPr>
      <w:rFonts w:ascii="Franklin Gothic Book" w:hAnsi="Franklin Gothic Book"/>
      <w:b/>
      <w:bCs/>
      <w:sz w:val="16"/>
    </w:rPr>
  </w:style>
  <w:style w:type="paragraph" w:styleId="Sluthilsen">
    <w:name w:val="Closing"/>
    <w:basedOn w:val="Normal"/>
    <w:uiPriority w:val="99"/>
    <w:semiHidden/>
    <w:rsid w:val="00D27DF7"/>
    <w:pPr>
      <w:ind w:left="4252"/>
    </w:pPr>
  </w:style>
  <w:style w:type="paragraph" w:styleId="Dato">
    <w:name w:val="Date"/>
    <w:basedOn w:val="Normal"/>
    <w:next w:val="Normal"/>
    <w:uiPriority w:val="99"/>
    <w:semiHidden/>
    <w:rsid w:val="00D27DF7"/>
  </w:style>
  <w:style w:type="paragraph" w:styleId="Mailsignatur">
    <w:name w:val="E-mail Signature"/>
    <w:basedOn w:val="Normal"/>
    <w:uiPriority w:val="99"/>
    <w:semiHidden/>
    <w:rsid w:val="00D27DF7"/>
  </w:style>
  <w:style w:type="character" w:styleId="Fremhv">
    <w:name w:val="Emphasis"/>
    <w:basedOn w:val="Standardskrifttypeiafsnit"/>
    <w:uiPriority w:val="4"/>
    <w:qFormat/>
    <w:rsid w:val="00D27DF7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D27DF7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D27DF7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D27DF7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8"/>
    <w:semiHidden/>
    <w:qFormat/>
    <w:rsid w:val="00D27DF7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D27DF7"/>
  </w:style>
  <w:style w:type="paragraph" w:styleId="HTML-adresse">
    <w:name w:val="HTML Address"/>
    <w:basedOn w:val="Normal"/>
    <w:uiPriority w:val="99"/>
    <w:semiHidden/>
    <w:rsid w:val="00D27DF7"/>
    <w:rPr>
      <w:i/>
      <w:iCs/>
    </w:rPr>
  </w:style>
  <w:style w:type="character" w:styleId="HTML-citat">
    <w:name w:val="HTML Cite"/>
    <w:basedOn w:val="Standardskrifttypeiafsnit"/>
    <w:uiPriority w:val="99"/>
    <w:semiHidden/>
    <w:rsid w:val="00D27DF7"/>
    <w:rPr>
      <w:i/>
      <w:iCs/>
    </w:rPr>
  </w:style>
  <w:style w:type="character" w:styleId="HTML-kode">
    <w:name w:val="HTML Code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D27DF7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D27DF7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D27DF7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D27DF7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D27DF7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D27DF7"/>
  </w:style>
  <w:style w:type="paragraph" w:styleId="Liste">
    <w:name w:val="List"/>
    <w:basedOn w:val="Normal"/>
    <w:uiPriority w:val="99"/>
    <w:semiHidden/>
    <w:rsid w:val="00D27DF7"/>
    <w:pPr>
      <w:ind w:left="283" w:hanging="283"/>
    </w:pPr>
  </w:style>
  <w:style w:type="paragraph" w:styleId="Liste2">
    <w:name w:val="List 2"/>
    <w:basedOn w:val="Normal"/>
    <w:uiPriority w:val="99"/>
    <w:semiHidden/>
    <w:rsid w:val="00D27DF7"/>
    <w:pPr>
      <w:ind w:left="566" w:hanging="283"/>
    </w:pPr>
  </w:style>
  <w:style w:type="paragraph" w:styleId="Liste3">
    <w:name w:val="List 3"/>
    <w:basedOn w:val="Normal"/>
    <w:uiPriority w:val="99"/>
    <w:semiHidden/>
    <w:rsid w:val="00D27DF7"/>
    <w:pPr>
      <w:ind w:left="849" w:hanging="283"/>
    </w:pPr>
  </w:style>
  <w:style w:type="paragraph" w:styleId="Liste4">
    <w:name w:val="List 4"/>
    <w:basedOn w:val="Normal"/>
    <w:uiPriority w:val="99"/>
    <w:semiHidden/>
    <w:rsid w:val="00D27DF7"/>
    <w:pPr>
      <w:ind w:left="1132" w:hanging="283"/>
    </w:pPr>
  </w:style>
  <w:style w:type="paragraph" w:styleId="Liste5">
    <w:name w:val="List 5"/>
    <w:basedOn w:val="Normal"/>
    <w:uiPriority w:val="99"/>
    <w:semiHidden/>
    <w:rsid w:val="00D27DF7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2062DF"/>
    <w:pPr>
      <w:numPr>
        <w:numId w:val="35"/>
      </w:numPr>
    </w:pPr>
    <w:rPr>
      <w:rFonts w:eastAsiaTheme="minorHAnsi" w:cs="Verdana"/>
      <w:szCs w:val="18"/>
      <w:lang w:eastAsia="en-US"/>
    </w:rPr>
  </w:style>
  <w:style w:type="paragraph" w:styleId="Opstilling-punkttegn2">
    <w:name w:val="List Bullet 2"/>
    <w:basedOn w:val="Normal"/>
    <w:uiPriority w:val="99"/>
    <w:semiHidden/>
    <w:rsid w:val="00D27DF7"/>
  </w:style>
  <w:style w:type="paragraph" w:styleId="Opstilling-punkttegn3">
    <w:name w:val="List Bullet 3"/>
    <w:basedOn w:val="Normal"/>
    <w:uiPriority w:val="99"/>
    <w:semiHidden/>
    <w:rsid w:val="00D27DF7"/>
  </w:style>
  <w:style w:type="paragraph" w:styleId="Opstilling-punkttegn4">
    <w:name w:val="List Bullet 4"/>
    <w:basedOn w:val="Normal"/>
    <w:uiPriority w:val="99"/>
    <w:semiHidden/>
    <w:rsid w:val="00D27DF7"/>
  </w:style>
  <w:style w:type="paragraph" w:styleId="Opstilling-punkttegn5">
    <w:name w:val="List Bullet 5"/>
    <w:basedOn w:val="Normal"/>
    <w:uiPriority w:val="99"/>
    <w:semiHidden/>
    <w:rsid w:val="00D27DF7"/>
  </w:style>
  <w:style w:type="paragraph" w:styleId="Opstilling-forts">
    <w:name w:val="List Continue"/>
    <w:basedOn w:val="Normal"/>
    <w:uiPriority w:val="99"/>
    <w:semiHidden/>
    <w:rsid w:val="00D27DF7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D27DF7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D27DF7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D27DF7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D27DF7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2062DF"/>
    <w:pPr>
      <w:numPr>
        <w:numId w:val="36"/>
      </w:numPr>
    </w:pPr>
    <w:rPr>
      <w:rFonts w:eastAsiaTheme="minorHAnsi" w:cs="Verdana"/>
      <w:szCs w:val="18"/>
      <w:lang w:eastAsia="en-US"/>
    </w:rPr>
  </w:style>
  <w:style w:type="paragraph" w:styleId="Opstilling-talellerbogst2">
    <w:name w:val="List Number 2"/>
    <w:basedOn w:val="Normal"/>
    <w:uiPriority w:val="99"/>
    <w:semiHidden/>
    <w:rsid w:val="00D27DF7"/>
  </w:style>
  <w:style w:type="paragraph" w:styleId="Opstilling-talellerbogst3">
    <w:name w:val="List Number 3"/>
    <w:basedOn w:val="Normal"/>
    <w:uiPriority w:val="99"/>
    <w:semiHidden/>
    <w:rsid w:val="00D27DF7"/>
  </w:style>
  <w:style w:type="paragraph" w:styleId="Opstilling-talellerbogst4">
    <w:name w:val="List Number 4"/>
    <w:basedOn w:val="Normal"/>
    <w:uiPriority w:val="99"/>
    <w:semiHidden/>
    <w:rsid w:val="00D27DF7"/>
  </w:style>
  <w:style w:type="paragraph" w:styleId="Opstilling-talellerbogst5">
    <w:name w:val="List Number 5"/>
    <w:basedOn w:val="Normal"/>
    <w:uiPriority w:val="99"/>
    <w:semiHidden/>
    <w:rsid w:val="00D27DF7"/>
  </w:style>
  <w:style w:type="paragraph" w:styleId="Brevhoved">
    <w:name w:val="Message Header"/>
    <w:basedOn w:val="Normal"/>
    <w:uiPriority w:val="99"/>
    <w:semiHidden/>
    <w:rsid w:val="00D27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D27DF7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D27DF7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D27DF7"/>
  </w:style>
  <w:style w:type="paragraph" w:styleId="Almindeligtekst">
    <w:name w:val="Plain Text"/>
    <w:basedOn w:val="Normal"/>
    <w:uiPriority w:val="99"/>
    <w:semiHidden/>
    <w:rsid w:val="00D27DF7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D27DF7"/>
  </w:style>
  <w:style w:type="paragraph" w:styleId="Underskrift">
    <w:name w:val="Signature"/>
    <w:basedOn w:val="Normal"/>
    <w:uiPriority w:val="99"/>
    <w:semiHidden/>
    <w:rsid w:val="00D27DF7"/>
    <w:pPr>
      <w:keepNext/>
    </w:pPr>
    <w:rPr>
      <w:b/>
    </w:rPr>
  </w:style>
  <w:style w:type="character" w:styleId="Strk">
    <w:name w:val="Strong"/>
    <w:basedOn w:val="Standardskrifttypeiafsnit"/>
    <w:uiPriority w:val="99"/>
    <w:semiHidden/>
    <w:qFormat/>
    <w:rsid w:val="00D27DF7"/>
    <w:rPr>
      <w:b/>
      <w:bCs/>
    </w:rPr>
  </w:style>
  <w:style w:type="paragraph" w:styleId="Undertitel">
    <w:name w:val="Subtitle"/>
    <w:basedOn w:val="Normal"/>
    <w:uiPriority w:val="99"/>
    <w:semiHidden/>
    <w:qFormat/>
    <w:rsid w:val="00D27DF7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uiPriority w:val="99"/>
    <w:semiHidden/>
    <w:rsid w:val="00D27DF7"/>
    <w:rPr>
      <w:rFonts w:ascii="Verdana" w:hAnsi="Verdan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D27DF7"/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D27DF7"/>
    <w:rPr>
      <w:rFonts w:ascii="Verdana" w:hAnsi="Verdan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D27DF7"/>
    <w:rPr>
      <w:rFonts w:ascii="Verdana" w:hAnsi="Verdan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D27DF7"/>
    <w:rPr>
      <w:rFonts w:ascii="Verdana" w:hAnsi="Verdan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D27DF7"/>
    <w:rPr>
      <w:rFonts w:ascii="Verdana" w:hAnsi="Verdana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D27DF7"/>
    <w:rPr>
      <w:rFonts w:ascii="Verdana" w:hAnsi="Verdan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D27DF7"/>
    <w:rPr>
      <w:rFonts w:ascii="Verdana" w:hAnsi="Verdan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D27DF7"/>
    <w:rPr>
      <w:rFonts w:ascii="Verdana" w:hAnsi="Verdan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D27DF7"/>
    <w:rPr>
      <w:rFonts w:ascii="Verdana" w:hAnsi="Verdan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D27DF7"/>
    <w:rPr>
      <w:rFonts w:ascii="Verdana" w:hAnsi="Verdan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D27DF7"/>
    <w:rPr>
      <w:rFonts w:ascii="Verdana" w:hAnsi="Verdan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D27DF7"/>
    <w:rPr>
      <w:rFonts w:ascii="Verdana" w:hAnsi="Verdan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D27DF7"/>
    <w:rPr>
      <w:rFonts w:ascii="Verdana" w:hAnsi="Verdan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D27DF7"/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rsid w:val="00D27DF7"/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D27DF7"/>
    <w:rPr>
      <w:rFonts w:ascii="Verdana" w:hAnsi="Verdan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D27DF7"/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D27DF7"/>
    <w:rPr>
      <w:rFonts w:ascii="Verdana" w:hAnsi="Verdan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D27DF7"/>
    <w:rPr>
      <w:rFonts w:ascii="Verdana" w:hAnsi="Verdan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D27DF7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D27DF7"/>
    <w:rPr>
      <w:rFonts w:ascii="Verdana" w:hAnsi="Verdan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D27DF7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10"/>
    <w:semiHidden/>
    <w:rsid w:val="00D27DF7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10"/>
    <w:semiHidden/>
    <w:rsid w:val="00D27DF7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10"/>
    <w:semiHidden/>
    <w:rsid w:val="00D27DF7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10"/>
    <w:semiHidden/>
    <w:rsid w:val="00D27DF7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10"/>
    <w:semiHidden/>
    <w:rsid w:val="00D27DF7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D27DF7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link w:val="SidehovedTegn"/>
    <w:uiPriority w:val="99"/>
    <w:semiHidden/>
    <w:rsid w:val="00D27DF7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uiPriority w:val="8"/>
    <w:semiHidden/>
    <w:qFormat/>
    <w:rsid w:val="00D27DF7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D27DF7"/>
    <w:rPr>
      <w:rFonts w:ascii="Verdana" w:hAnsi="Verdana"/>
      <w:sz w:val="17"/>
    </w:rPr>
  </w:style>
  <w:style w:type="paragraph" w:customStyle="1" w:styleId="Punktliste">
    <w:name w:val="Punktliste"/>
    <w:basedOn w:val="Normal"/>
    <w:uiPriority w:val="99"/>
    <w:semiHidden/>
    <w:qFormat/>
    <w:rsid w:val="00D27DF7"/>
  </w:style>
  <w:style w:type="paragraph" w:styleId="Indholdsfortegnelse6">
    <w:name w:val="toc 6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10"/>
    <w:semiHidden/>
    <w:rsid w:val="00D27DF7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99"/>
    <w:semiHidden/>
    <w:qFormat/>
    <w:rsid w:val="00D27DF7"/>
  </w:style>
  <w:style w:type="paragraph" w:customStyle="1" w:styleId="Tabeltekst">
    <w:name w:val="Tabel tekst"/>
    <w:basedOn w:val="Tabel"/>
    <w:uiPriority w:val="99"/>
    <w:rsid w:val="00886AA1"/>
    <w:pPr>
      <w:spacing w:after="40" w:line="220" w:lineRule="atLeast"/>
    </w:pPr>
  </w:style>
  <w:style w:type="paragraph" w:customStyle="1" w:styleId="Tabeloverskrift">
    <w:name w:val="Tabel overskrift"/>
    <w:basedOn w:val="Tabeltekst"/>
    <w:uiPriority w:val="99"/>
    <w:rsid w:val="00D27DF7"/>
    <w:rPr>
      <w:b/>
    </w:rPr>
  </w:style>
  <w:style w:type="paragraph" w:customStyle="1" w:styleId="Tabelkolonneoverskrift">
    <w:name w:val="Tabel kolonne overskrift"/>
    <w:basedOn w:val="Tabeltekst"/>
    <w:uiPriority w:val="99"/>
    <w:rsid w:val="00886AA1"/>
    <w:pPr>
      <w:jc w:val="right"/>
    </w:pPr>
    <w:rPr>
      <w:b/>
    </w:rPr>
  </w:style>
  <w:style w:type="table" w:customStyle="1" w:styleId="Table-Normal">
    <w:name w:val="Table - Normal"/>
    <w:basedOn w:val="Tabel-Normal"/>
    <w:uiPriority w:val="99"/>
    <w:rsid w:val="00D27DF7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99"/>
    <w:semiHidden/>
    <w:qFormat/>
    <w:rsid w:val="00D27DF7"/>
    <w:pPr>
      <w:jc w:val="right"/>
    </w:pPr>
  </w:style>
  <w:style w:type="paragraph" w:customStyle="1" w:styleId="TabelnumreTotal">
    <w:name w:val="Tabel numre Total"/>
    <w:basedOn w:val="Tabelnumre"/>
    <w:uiPriority w:val="99"/>
    <w:semiHidden/>
    <w:qFormat/>
    <w:rsid w:val="00D27DF7"/>
    <w:rPr>
      <w:b/>
    </w:rPr>
  </w:style>
  <w:style w:type="paragraph" w:customStyle="1" w:styleId="Template">
    <w:name w:val="Template"/>
    <w:uiPriority w:val="99"/>
    <w:semiHidden/>
    <w:rsid w:val="00D27DF7"/>
    <w:pPr>
      <w:spacing w:line="220" w:lineRule="atLeast"/>
    </w:pPr>
    <w:rPr>
      <w:rFonts w:ascii="Verdana" w:hAnsi="Verdana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99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D27DF7"/>
    <w:pPr>
      <w:tabs>
        <w:tab w:val="left" w:pos="601"/>
        <w:tab w:val="left" w:pos="782"/>
      </w:tabs>
    </w:pPr>
    <w:rPr>
      <w:rFonts w:ascii="Franklin Gothic Book" w:hAnsi="Franklin Gothic Book"/>
      <w:sz w:val="16"/>
    </w:rPr>
  </w:style>
  <w:style w:type="paragraph" w:customStyle="1" w:styleId="Template-Dato">
    <w:name w:val="Template - Dato"/>
    <w:basedOn w:val="Template-Adresse"/>
    <w:uiPriority w:val="99"/>
    <w:semiHidden/>
    <w:rsid w:val="007B4BFD"/>
    <w:pPr>
      <w:spacing w:line="280" w:lineRule="atLeast"/>
    </w:pPr>
    <w:rPr>
      <w:sz w:val="20"/>
    </w:rPr>
  </w:style>
  <w:style w:type="table" w:styleId="Tabel-Gitter">
    <w:name w:val="Table Grid"/>
    <w:basedOn w:val="Tabel-Normal"/>
    <w:uiPriority w:val="99"/>
    <w:rsid w:val="00D27DF7"/>
    <w:pPr>
      <w:spacing w:line="240" w:lineRule="atLeast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plate-JNr">
    <w:name w:val="Template - J Nr"/>
    <w:basedOn w:val="Template"/>
    <w:uiPriority w:val="99"/>
    <w:semiHidden/>
    <w:rsid w:val="00C877B7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D27DF7"/>
  </w:style>
  <w:style w:type="paragraph" w:customStyle="1" w:styleId="Template-DokumentNavn">
    <w:name w:val="Template - Dokument Navn"/>
    <w:basedOn w:val="Template"/>
    <w:next w:val="Template-Dato"/>
    <w:uiPriority w:val="99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HelpText">
    <w:name w:val="HelpText"/>
    <w:uiPriority w:val="99"/>
    <w:semiHidden/>
    <w:rsid w:val="00D27DF7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99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D27D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27DF7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886AA1"/>
    <w:rPr>
      <w:color w:val="808080"/>
    </w:rPr>
  </w:style>
  <w:style w:type="paragraph" w:customStyle="1" w:styleId="Kildeangivelse">
    <w:name w:val="Kildeangivelse"/>
    <w:basedOn w:val="Normal"/>
    <w:next w:val="Normal"/>
    <w:link w:val="KildeangivelseChar"/>
    <w:uiPriority w:val="99"/>
    <w:rsid w:val="00886AA1"/>
    <w:pPr>
      <w:keepLines/>
      <w:spacing w:line="200" w:lineRule="atLeast"/>
      <w:ind w:left="822" w:right="227" w:hanging="595"/>
    </w:pPr>
    <w:rPr>
      <w:sz w:val="14"/>
      <w:szCs w:val="24"/>
      <w:lang w:eastAsia="en-US"/>
    </w:rPr>
  </w:style>
  <w:style w:type="character" w:customStyle="1" w:styleId="KildeangivelseChar">
    <w:name w:val="Kildeangivelse Char"/>
    <w:link w:val="Kildeangivelse"/>
    <w:uiPriority w:val="99"/>
    <w:locked/>
    <w:rsid w:val="00886AA1"/>
    <w:rPr>
      <w:sz w:val="14"/>
      <w:szCs w:val="24"/>
      <w:lang w:eastAsia="en-US"/>
    </w:rPr>
  </w:style>
  <w:style w:type="paragraph" w:customStyle="1" w:styleId="Pladsholdertxtfelt">
    <w:name w:val="Pladsholder txtfelt"/>
    <w:uiPriority w:val="99"/>
    <w:rsid w:val="00D27DF7"/>
    <w:pPr>
      <w:spacing w:line="240" w:lineRule="auto"/>
      <w:ind w:left="227" w:right="227"/>
    </w:pPr>
    <w:rPr>
      <w:rFonts w:ascii="Franklin Gothic Book" w:hAnsi="Franklin Gothic Book"/>
      <w:sz w:val="16"/>
      <w:szCs w:val="24"/>
      <w:lang w:eastAsia="en-US"/>
    </w:rPr>
  </w:style>
  <w:style w:type="paragraph" w:customStyle="1" w:styleId="BoksOverskrift">
    <w:name w:val="Boks Overskrift"/>
    <w:basedOn w:val="Normal"/>
    <w:uiPriority w:val="99"/>
    <w:rsid w:val="00886AA1"/>
    <w:pPr>
      <w:keepNext/>
      <w:keepLines/>
      <w:framePr w:hSpace="141" w:wrap="around" w:vAnchor="text" w:hAnchor="text" w:x="227" w:y="1"/>
      <w:tabs>
        <w:tab w:val="left" w:pos="340"/>
      </w:tabs>
      <w:spacing w:after="210" w:line="210" w:lineRule="atLeast"/>
      <w:ind w:left="227" w:right="227"/>
      <w:suppressOverlap/>
    </w:pPr>
    <w:rPr>
      <w:rFonts w:ascii="Franklin Gothic Book" w:hAnsi="Franklin Gothic Book"/>
      <w:b/>
      <w:sz w:val="16"/>
      <w:szCs w:val="24"/>
      <w:lang w:eastAsia="en-US"/>
    </w:rPr>
  </w:style>
  <w:style w:type="paragraph" w:customStyle="1" w:styleId="Tabel">
    <w:name w:val="Tabel"/>
    <w:basedOn w:val="Normal"/>
    <w:uiPriority w:val="99"/>
    <w:rsid w:val="00D27DF7"/>
    <w:rPr>
      <w:rFonts w:ascii="Franklin Gothic Book" w:hAnsi="Franklin Gothic Book"/>
      <w:sz w:val="16"/>
    </w:rPr>
  </w:style>
  <w:style w:type="paragraph" w:customStyle="1" w:styleId="Tabeltal">
    <w:name w:val="Tabel tal"/>
    <w:basedOn w:val="Tabeltekst"/>
    <w:uiPriority w:val="99"/>
    <w:rsid w:val="00D27DF7"/>
    <w:pPr>
      <w:jc w:val="right"/>
    </w:pPr>
  </w:style>
  <w:style w:type="paragraph" w:customStyle="1" w:styleId="TabeltalTotal">
    <w:name w:val="Tabel tal Total"/>
    <w:basedOn w:val="Tabeltal"/>
    <w:uiPriority w:val="99"/>
    <w:rsid w:val="00D27DF7"/>
    <w:rPr>
      <w:b/>
    </w:rPr>
  </w:style>
  <w:style w:type="paragraph" w:styleId="Bibliografi">
    <w:name w:val="Bibliography"/>
    <w:basedOn w:val="Normal"/>
    <w:next w:val="Normal"/>
    <w:uiPriority w:val="99"/>
    <w:semiHidden/>
    <w:rsid w:val="00D27DF7"/>
  </w:style>
  <w:style w:type="character" w:styleId="Bogenstitel">
    <w:name w:val="Book Title"/>
    <w:basedOn w:val="Standardskrifttypeiafsnit"/>
    <w:uiPriority w:val="99"/>
    <w:semiHidden/>
    <w:qFormat/>
    <w:rsid w:val="00D27DF7"/>
    <w:rPr>
      <w:b/>
      <w:bCs/>
      <w:i/>
      <w:iCs/>
      <w:spacing w:val="5"/>
    </w:rPr>
  </w:style>
  <w:style w:type="table" w:styleId="Farvetgitter">
    <w:name w:val="Colorful Grid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D27DF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D27DF7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27DF7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D27DF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27DF7"/>
    <w:rPr>
      <w:b/>
      <w:bCs/>
    </w:rPr>
  </w:style>
  <w:style w:type="table" w:styleId="Mrkliste">
    <w:name w:val="Dark List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kumentoversigt">
    <w:name w:val="Document Map"/>
    <w:basedOn w:val="Normal"/>
    <w:link w:val="DokumentoversigtTegn"/>
    <w:uiPriority w:val="99"/>
    <w:semiHidden/>
    <w:rsid w:val="00D27DF7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27DF7"/>
    <w:rPr>
      <w:rFonts w:ascii="Segoe UI" w:hAnsi="Segoe UI" w:cs="Segoe UI"/>
      <w:sz w:val="16"/>
      <w:szCs w:val="16"/>
    </w:rPr>
  </w:style>
  <w:style w:type="paragraph" w:styleId="Indeks1">
    <w:name w:val="index 1"/>
    <w:basedOn w:val="Normal"/>
    <w:next w:val="Normal"/>
    <w:autoRedefine/>
    <w:uiPriority w:val="99"/>
    <w:semiHidden/>
    <w:rsid w:val="00D27DF7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D27DF7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D27DF7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D27DF7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D27DF7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D27DF7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D27DF7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D27DF7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D27DF7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D27DF7"/>
    <w:rPr>
      <w:rFonts w:eastAsiaTheme="majorEastAsia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D27DF7"/>
    <w:rPr>
      <w:i/>
      <w:iCs/>
      <w:color w:val="4F81BD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D27DF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D27DF7"/>
    <w:rPr>
      <w:i/>
      <w:iCs/>
      <w:color w:val="4F81BD" w:themeColor="accent1"/>
    </w:rPr>
  </w:style>
  <w:style w:type="character" w:styleId="Kraftighenvisning">
    <w:name w:val="Intense Reference"/>
    <w:basedOn w:val="Standardskrifttypeiafsnit"/>
    <w:uiPriority w:val="99"/>
    <w:semiHidden/>
    <w:qFormat/>
    <w:rsid w:val="00D27DF7"/>
    <w:rPr>
      <w:b/>
      <w:bCs/>
      <w:smallCaps/>
      <w:color w:val="4F81BD" w:themeColor="accent1"/>
      <w:spacing w:val="5"/>
    </w:rPr>
  </w:style>
  <w:style w:type="table" w:styleId="Lystgitter">
    <w:name w:val="Light Grid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eafsnit">
    <w:name w:val="List Paragraph"/>
    <w:basedOn w:val="Normal"/>
    <w:uiPriority w:val="99"/>
    <w:semiHidden/>
    <w:qFormat/>
    <w:rsid w:val="00D27DF7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D27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27DF7"/>
    <w:rPr>
      <w:rFonts w:ascii="Consolas" w:hAnsi="Consolas" w:cs="Consolas"/>
    </w:rPr>
  </w:style>
  <w:style w:type="table" w:styleId="Mediumgitter1">
    <w:name w:val="Medium Grid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rsid w:val="00D27DF7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genafstand">
    <w:name w:val="No Spacing"/>
    <w:uiPriority w:val="99"/>
    <w:semiHidden/>
    <w:qFormat/>
    <w:rsid w:val="00D27DF7"/>
    <w:pPr>
      <w:spacing w:line="240" w:lineRule="auto"/>
    </w:pPr>
    <w:rPr>
      <w:rFonts w:ascii="Verdana" w:hAnsi="Verdana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D27DF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D27DF7"/>
    <w:rPr>
      <w:i/>
      <w:iCs/>
      <w:color w:val="404040" w:themeColor="text1" w:themeTint="BF"/>
    </w:rPr>
  </w:style>
  <w:style w:type="character" w:styleId="Svagfremhvning">
    <w:name w:val="Subtle Emphasis"/>
    <w:basedOn w:val="Standardskrifttypeiafsnit"/>
    <w:uiPriority w:val="99"/>
    <w:semiHidden/>
    <w:qFormat/>
    <w:rsid w:val="00D27DF7"/>
    <w:rPr>
      <w:i/>
      <w:iCs/>
      <w:color w:val="404040" w:themeColor="text1" w:themeTint="BF"/>
    </w:rPr>
  </w:style>
  <w:style w:type="character" w:styleId="Svaghenvisning">
    <w:name w:val="Subtle Reference"/>
    <w:basedOn w:val="Standardskrifttypeiafsnit"/>
    <w:uiPriority w:val="99"/>
    <w:semiHidden/>
    <w:qFormat/>
    <w:rsid w:val="00D27DF7"/>
    <w:rPr>
      <w:smallCaps/>
      <w:color w:val="5A5A5A" w:themeColor="text1" w:themeTint="A5"/>
    </w:rPr>
  </w:style>
  <w:style w:type="paragraph" w:styleId="Citatsamling">
    <w:name w:val="table of authorities"/>
    <w:basedOn w:val="Normal"/>
    <w:next w:val="Normal"/>
    <w:uiPriority w:val="99"/>
    <w:semiHidden/>
    <w:rsid w:val="00D27DF7"/>
    <w:pPr>
      <w:ind w:left="200" w:hanging="200"/>
    </w:pPr>
  </w:style>
  <w:style w:type="paragraph" w:styleId="Citatoverskrift">
    <w:name w:val="toa heading"/>
    <w:basedOn w:val="Normal"/>
    <w:next w:val="Normal"/>
    <w:uiPriority w:val="99"/>
    <w:semiHidden/>
    <w:rsid w:val="00D27DF7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Overskrift">
    <w:name w:val="TOC Heading"/>
    <w:basedOn w:val="Overskrift1"/>
    <w:next w:val="Normal"/>
    <w:uiPriority w:val="99"/>
    <w:semiHidden/>
    <w:qFormat/>
    <w:rsid w:val="00D27DF7"/>
    <w:pPr>
      <w:keepLines/>
      <w:spacing w:before="24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</w:rPr>
  </w:style>
  <w:style w:type="paragraph" w:customStyle="1" w:styleId="Template-JNr0">
    <w:name w:val="Template - J Nr"/>
    <w:basedOn w:val="Template"/>
    <w:uiPriority w:val="99"/>
    <w:semiHidden/>
    <w:rsid w:val="00F7172A"/>
    <w:pPr>
      <w:tabs>
        <w:tab w:val="left" w:pos="601"/>
      </w:tabs>
      <w:spacing w:line="180" w:lineRule="atLeast"/>
    </w:pPr>
    <w:rPr>
      <w:rFonts w:ascii="Franklin Gothic Book" w:hAnsi="Franklin Gothic Book"/>
      <w:sz w:val="15"/>
    </w:rPr>
  </w:style>
  <w:style w:type="paragraph" w:customStyle="1" w:styleId="BMbrdtekst">
    <w:name w:val="BMbrødtekst"/>
    <w:basedOn w:val="Normal"/>
    <w:next w:val="Normal"/>
    <w:uiPriority w:val="99"/>
    <w:semiHidden/>
    <w:qFormat/>
    <w:rsid w:val="00D27DF7"/>
    <w:pPr>
      <w:spacing w:line="288" w:lineRule="auto"/>
    </w:pPr>
    <w:rPr>
      <w:rFonts w:ascii="Verdana" w:eastAsia="Calibri" w:hAnsi="Verdana" w:cs="Helvetica"/>
      <w:szCs w:val="22"/>
    </w:rPr>
  </w:style>
  <w:style w:type="paragraph" w:customStyle="1" w:styleId="Dokumentoverskrift">
    <w:name w:val="Dokumentoverskrift"/>
    <w:basedOn w:val="Normal"/>
    <w:uiPriority w:val="99"/>
    <w:semiHidden/>
    <w:rsid w:val="00D27DF7"/>
    <w:rPr>
      <w:b/>
    </w:rPr>
  </w:style>
  <w:style w:type="table" w:customStyle="1" w:styleId="GridTable1Light-Accent11">
    <w:name w:val="Grid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21">
    <w:name w:val="Grid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-Accent11">
    <w:name w:val="Grid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31">
    <w:name w:val="Grid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-Accent11">
    <w:name w:val="Grid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41">
    <w:name w:val="Grid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-Accent11">
    <w:name w:val="Grid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5Dark1">
    <w:name w:val="Grid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-Accent11">
    <w:name w:val="Grid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6Colorful1">
    <w:name w:val="Grid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7Colorful-Accent11">
    <w:name w:val="Grid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7Colorful1">
    <w:name w:val="Grid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1Light-Accent11">
    <w:name w:val="List Table 1 Light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1Light1">
    <w:name w:val="List Table 1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11">
    <w:name w:val="List Table 3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31">
    <w:name w:val="List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4-Accent11">
    <w:name w:val="List Table 4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41">
    <w:name w:val="List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-Accent11">
    <w:name w:val="List Table 5 Dark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1">
    <w:name w:val="List Table 5 Dark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6Colorful1">
    <w:name w:val="List Table 6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-Accent11">
    <w:name w:val="List Table 7 Colorful - Accent 1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1">
    <w:name w:val="List Table 7 Colorful1"/>
    <w:basedOn w:val="Tabel-Normal"/>
    <w:uiPriority w:val="99"/>
    <w:semiHidden/>
    <w:rsid w:val="00D27DF7"/>
    <w:pPr>
      <w:spacing w:line="240" w:lineRule="auto"/>
    </w:pPr>
    <w:rPr>
      <w:rFonts w:ascii="Verdana" w:hAnsi="Verdana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avnogtitel">
    <w:name w:val="Navn og titel"/>
    <w:basedOn w:val="Normal"/>
    <w:uiPriority w:val="99"/>
    <w:semiHidden/>
    <w:qFormat/>
    <w:rsid w:val="00D27DF7"/>
    <w:pPr>
      <w:jc w:val="right"/>
    </w:pPr>
  </w:style>
  <w:style w:type="table" w:customStyle="1" w:styleId="PlainTable11">
    <w:name w:val="Plain Table 1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27DF7"/>
    <w:rPr>
      <w:sz w:val="14"/>
    </w:rPr>
  </w:style>
  <w:style w:type="table" w:customStyle="1" w:styleId="TableGridLight1">
    <w:name w:val="Table Grid Light1"/>
    <w:basedOn w:val="Tabel-Normal"/>
    <w:uiPriority w:val="99"/>
    <w:semiHidden/>
    <w:rsid w:val="00D27DF7"/>
    <w:pPr>
      <w:spacing w:line="240" w:lineRule="auto"/>
    </w:pPr>
    <w:rPr>
      <w:rFonts w:ascii="Verdana" w:hAnsi="Verdan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mplate-Dokumenttype">
    <w:name w:val="Template - Dokumenttype"/>
    <w:basedOn w:val="Normal"/>
    <w:uiPriority w:val="99"/>
    <w:semiHidden/>
    <w:qFormat/>
    <w:rsid w:val="00D27DF7"/>
    <w:pPr>
      <w:spacing w:before="840"/>
    </w:pPr>
    <w:rPr>
      <w:b/>
      <w:caps/>
      <w:sz w:val="24"/>
    </w:rPr>
  </w:style>
  <w:style w:type="paragraph" w:customStyle="1" w:styleId="Template-narrow">
    <w:name w:val="Template - narrow"/>
    <w:basedOn w:val="Normal"/>
    <w:uiPriority w:val="99"/>
    <w:semiHidden/>
    <w:qFormat/>
    <w:rsid w:val="00D27DF7"/>
    <w:pPr>
      <w:spacing w:line="60" w:lineRule="exact"/>
    </w:pPr>
  </w:style>
  <w:style w:type="paragraph" w:customStyle="1" w:styleId="Template-Tjekboks">
    <w:name w:val="Template - Tjekboks"/>
    <w:basedOn w:val="Normal"/>
    <w:uiPriority w:val="99"/>
    <w:semiHidden/>
    <w:qFormat/>
    <w:rsid w:val="00D27DF7"/>
    <w:pPr>
      <w:jc w:val="center"/>
    </w:pPr>
    <w:rPr>
      <w:sz w:val="24"/>
      <w:szCs w:val="24"/>
    </w:rPr>
  </w:style>
  <w:style w:type="paragraph" w:customStyle="1" w:styleId="Template-Virksomhedsnavn0">
    <w:name w:val="Template - Virksomhedsnavn"/>
    <w:basedOn w:val="Template"/>
    <w:next w:val="Template-Adresse"/>
    <w:uiPriority w:val="99"/>
    <w:semiHidden/>
    <w:rsid w:val="00D27DF7"/>
    <w:rPr>
      <w:rFonts w:ascii="Tahoma" w:hAnsi="Tahoma"/>
      <w:b/>
      <w:sz w:val="16"/>
    </w:rPr>
  </w:style>
  <w:style w:type="character" w:customStyle="1" w:styleId="Instruktion">
    <w:name w:val="Instruktion"/>
    <w:basedOn w:val="Standardskrifttypeiafsnit"/>
    <w:uiPriority w:val="1"/>
    <w:rsid w:val="00EF7E66"/>
    <w:rPr>
      <w:i/>
      <w:noProof/>
      <w:color w:val="C0504D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8403D1850D482CA333694B91020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3AD96-3D36-4A56-BBF3-F44477AB4738}"/>
      </w:docPartPr>
      <w:docPartBody>
        <w:p w:rsidR="00A21AA1" w:rsidRDefault="00AA2853" w:rsidP="0032427B">
          <w:pPr>
            <w:pStyle w:val="DE8403D1850D482CA333694B910209C9"/>
          </w:pPr>
          <w:r w:rsidRPr="001B4C96">
            <w:t xml:space="preserve">$dossier_documentnumber$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5D"/>
    <w:rsid w:val="00233EE7"/>
    <w:rsid w:val="002601D4"/>
    <w:rsid w:val="00283221"/>
    <w:rsid w:val="002B2B32"/>
    <w:rsid w:val="002C18C0"/>
    <w:rsid w:val="002C695C"/>
    <w:rsid w:val="002D7F23"/>
    <w:rsid w:val="00313F38"/>
    <w:rsid w:val="0032427B"/>
    <w:rsid w:val="003723C9"/>
    <w:rsid w:val="00391D4A"/>
    <w:rsid w:val="003B0A33"/>
    <w:rsid w:val="003B298F"/>
    <w:rsid w:val="003E1E92"/>
    <w:rsid w:val="00453E8E"/>
    <w:rsid w:val="005127E4"/>
    <w:rsid w:val="00533A73"/>
    <w:rsid w:val="0055725D"/>
    <w:rsid w:val="005917D0"/>
    <w:rsid w:val="00594F65"/>
    <w:rsid w:val="005F3995"/>
    <w:rsid w:val="005F6578"/>
    <w:rsid w:val="00617208"/>
    <w:rsid w:val="00622EF1"/>
    <w:rsid w:val="00692C92"/>
    <w:rsid w:val="006A5548"/>
    <w:rsid w:val="006B2891"/>
    <w:rsid w:val="006E2C3D"/>
    <w:rsid w:val="007522B7"/>
    <w:rsid w:val="0078030D"/>
    <w:rsid w:val="00780945"/>
    <w:rsid w:val="0080668C"/>
    <w:rsid w:val="008C2B17"/>
    <w:rsid w:val="008D302B"/>
    <w:rsid w:val="00943B35"/>
    <w:rsid w:val="009517F1"/>
    <w:rsid w:val="00982258"/>
    <w:rsid w:val="009A5CDD"/>
    <w:rsid w:val="009C1A7D"/>
    <w:rsid w:val="00A21AA1"/>
    <w:rsid w:val="00A644C7"/>
    <w:rsid w:val="00AA2853"/>
    <w:rsid w:val="00B2699B"/>
    <w:rsid w:val="00B57A15"/>
    <w:rsid w:val="00B70696"/>
    <w:rsid w:val="00B7139E"/>
    <w:rsid w:val="00C022F3"/>
    <w:rsid w:val="00C86DF4"/>
    <w:rsid w:val="00CD16C7"/>
    <w:rsid w:val="00CF7A2B"/>
    <w:rsid w:val="00D2022C"/>
    <w:rsid w:val="00DA7FC4"/>
    <w:rsid w:val="00DF6B52"/>
    <w:rsid w:val="00E473F6"/>
    <w:rsid w:val="00E82F67"/>
    <w:rsid w:val="00E94880"/>
    <w:rsid w:val="00EA219E"/>
    <w:rsid w:val="00F56698"/>
    <w:rsid w:val="00F77477"/>
    <w:rsid w:val="00FA3D6C"/>
    <w:rsid w:val="00FD1751"/>
    <w:rsid w:val="00FE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AA2853"/>
    <w:rPr>
      <w:color w:val="808080"/>
    </w:rPr>
  </w:style>
  <w:style w:type="paragraph" w:customStyle="1" w:styleId="DE8403D1850D482CA333694B910209C9">
    <w:name w:val="DE8403D1850D482CA333694B910209C9"/>
    <w:rsid w:val="003242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DocumentNumber gbs:loadFromGrowBusiness="OnProduce" gbs:saveInGrowBusiness="False" gbs:connected="true" gbs:recno="" gbs:entity="" gbs:datatype="string" gbs:key="3894133319"/>
  <gbs:Title gbs:loadFromGrowBusiness="OnProduce" gbs:saveInGrowBusiness="False" gbs:connected="true" gbs:recno="" gbs:entity="" gbs:datatype="string" gbs:key="1105067808">Skriv en sigende overskrift, der er dækkende for sagen</gbs:Title>
  <gbs:DocumentNumber gbs:loadFromGrowBusiness="OnProduce" gbs:saveInGrowBusiness="False" gbs:connected="true" gbs:recno="" gbs:entity="" gbs:datatype="string" gbs:key="3079075240"/>
</gbs:GrowBusinessDocument>
</file>

<file path=customXml/itemProps1.xml><?xml version="1.0" encoding="utf-8"?>
<ds:datastoreItem xmlns:ds="http://schemas.openxmlformats.org/officeDocument/2006/customXml" ds:itemID="{86C62501-49AA-4A2C-A26A-E04E9B4043F8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1303</Characters>
  <Application>Microsoft Office Word</Application>
  <DocSecurity>0</DocSecurity>
  <Lines>65</Lines>
  <Paragraphs>52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NOTAT</vt:lpstr>
    </vt:vector>
  </TitlesOfParts>
  <Company>Kulturministeriet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Birgitta Sander Hjortsø</dc:creator>
  <cp:lastModifiedBy>Asta Marie Kristensen</cp:lastModifiedBy>
  <cp:revision>2</cp:revision>
  <dcterms:created xsi:type="dcterms:W3CDTF">2025-12-01T08:05:00Z</dcterms:created>
  <dcterms:modified xsi:type="dcterms:W3CDTF">2025-12-01T08:05:00Z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ContentRemapped">
    <vt:lpwstr>true</vt:lpwstr>
  </property>
  <property fmtid="{D5CDD505-2E9C-101B-9397-08002B2CF9AE}" pid="6" name="SD_DocumentLanguage">
    <vt:lpwstr>da-DK</vt:lpwstr>
  </property>
  <property fmtid="{D5CDD505-2E9C-101B-9397-08002B2CF9AE}" pid="7" name="sdDocumentDate">
    <vt:lpwstr>44984</vt:lpwstr>
  </property>
  <property fmtid="{D5CDD505-2E9C-101B-9397-08002B2CF9AE}" pid="8" name="sdDocumentDateFormat">
    <vt:lpwstr>da-DK:d. MMMM yyyy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Birgitta</vt:lpwstr>
  </property>
  <property fmtid="{D5CDD505-2E9C-101B-9397-08002B2CF9AE}" pid="11" name="SD_UserprofileName">
    <vt:lpwstr>Birgitta</vt:lpwstr>
  </property>
  <property fmtid="{D5CDD505-2E9C-101B-9397-08002B2CF9AE}" pid="12" name="SD_Office_OFF_ID">
    <vt:lpwstr>3</vt:lpwstr>
  </property>
  <property fmtid="{D5CDD505-2E9C-101B-9397-08002B2CF9AE}" pid="13" name="CurrentOfficeID">
    <vt:lpwstr>3</vt:lpwstr>
  </property>
  <property fmtid="{D5CDD505-2E9C-101B-9397-08002B2CF9AE}" pid="14" name="SD_Office_OFF_Display">
    <vt:lpwstr>Kulturministeriet</vt:lpwstr>
  </property>
  <property fmtid="{D5CDD505-2E9C-101B-9397-08002B2CF9AE}" pid="15" name="SD_Office_OFF_Designmaster">
    <vt:lpwstr>KUM</vt:lpwstr>
  </property>
  <property fmtid="{D5CDD505-2E9C-101B-9397-08002B2CF9AE}" pid="16" name="SD_Office_OFF_Name">
    <vt:lpwstr/>
  </property>
  <property fmtid="{D5CDD505-2E9C-101B-9397-08002B2CF9AE}" pid="17" name="SD_Office_OFF_Name_EN">
    <vt:lpwstr/>
  </property>
  <property fmtid="{D5CDD505-2E9C-101B-9397-08002B2CF9AE}" pid="18" name="SD_Office_OFF_Sekretariatet">
    <vt:lpwstr/>
  </property>
  <property fmtid="{D5CDD505-2E9C-101B-9397-08002B2CF9AE}" pid="19" name="SD_Office_OFF_Sekretariatet_EN">
    <vt:lpwstr/>
  </property>
  <property fmtid="{D5CDD505-2E9C-101B-9397-08002B2CF9AE}" pid="20" name="SD_Office_OFF_Ministeriet">
    <vt:lpwstr>Kulturministeriet</vt:lpwstr>
  </property>
  <property fmtid="{D5CDD505-2E9C-101B-9397-08002B2CF9AE}" pid="21" name="SD_Office_OFF_Ministeriet_EN">
    <vt:lpwstr>Ministry of Culture</vt:lpwstr>
  </property>
  <property fmtid="{D5CDD505-2E9C-101B-9397-08002B2CF9AE}" pid="22" name="SD_Office_OFF_Address">
    <vt:lpwstr>Nybrogade 2¤1203 København K</vt:lpwstr>
  </property>
  <property fmtid="{D5CDD505-2E9C-101B-9397-08002B2CF9AE}" pid="23" name="SD_Office_OFF_Address_EN">
    <vt:lpwstr>2 Nybrogade¤DK-1203 Copenhagen K</vt:lpwstr>
  </property>
  <property fmtid="{D5CDD505-2E9C-101B-9397-08002B2CF9AE}" pid="24" name="SD_Office_OFF_Footeradress">
    <vt:lpwstr/>
  </property>
  <property fmtid="{D5CDD505-2E9C-101B-9397-08002B2CF9AE}" pid="25" name="SD_Office_OFF_Footeradress_EN">
    <vt:lpwstr/>
  </property>
  <property fmtid="{D5CDD505-2E9C-101B-9397-08002B2CF9AE}" pid="26" name="SD_Office_OFF_Tel">
    <vt:lpwstr>33 92 33 70</vt:lpwstr>
  </property>
  <property fmtid="{D5CDD505-2E9C-101B-9397-08002B2CF9AE}" pid="27" name="SD_Office_OFF_Tel_EN">
    <vt:lpwstr>+45 33 92 33 70</vt:lpwstr>
  </property>
  <property fmtid="{D5CDD505-2E9C-101B-9397-08002B2CF9AE}" pid="28" name="SD_Office_OFF_Fax">
    <vt:lpwstr>33 91 33 88</vt:lpwstr>
  </property>
  <property fmtid="{D5CDD505-2E9C-101B-9397-08002B2CF9AE}" pid="29" name="SD_Office_OFF_Fax_EN">
    <vt:lpwstr>+45 33 91 33 88</vt:lpwstr>
  </property>
  <property fmtid="{D5CDD505-2E9C-101B-9397-08002B2CF9AE}" pid="30" name="SD_Office_OFF_Email">
    <vt:lpwstr>E-mail#:#kum@kum.dk</vt:lpwstr>
  </property>
  <property fmtid="{D5CDD505-2E9C-101B-9397-08002B2CF9AE}" pid="31" name="SD_Office_OFF_Web">
    <vt:lpwstr>Web#:#www.kum.dk</vt:lpwstr>
  </property>
  <property fmtid="{D5CDD505-2E9C-101B-9397-08002B2CF9AE}" pid="32" name="SD_Office_OFF_ShowTitleInDocument">
    <vt:lpwstr>TRUE</vt:lpwstr>
  </property>
  <property fmtid="{D5CDD505-2E9C-101B-9397-08002B2CF9AE}" pid="33" name="SD_Office_OFF_Salutation">
    <vt:lpwstr>Med venlig hilsen</vt:lpwstr>
  </property>
  <property fmtid="{D5CDD505-2E9C-101B-9397-08002B2CF9AE}" pid="34" name="SD_Office_OFF_Salutation_EN">
    <vt:lpwstr>Best regards</vt:lpwstr>
  </property>
  <property fmtid="{D5CDD505-2E9C-101B-9397-08002B2CF9AE}" pid="35" name="SD_Office_OFF_SalutationName">
    <vt:lpwstr/>
  </property>
  <property fmtid="{D5CDD505-2E9C-101B-9397-08002B2CF9AE}" pid="36" name="SD_Office_OFF_ImageDefinition">
    <vt:lpwstr>Logo_KUM</vt:lpwstr>
  </property>
  <property fmtid="{D5CDD505-2E9C-101B-9397-08002B2CF9AE}" pid="37" name="USR_Name">
    <vt:lpwstr>Birgitta Sander Hjortsø</vt:lpwstr>
  </property>
  <property fmtid="{D5CDD505-2E9C-101B-9397-08002B2CF9AE}" pid="38" name="SD_USR_Title">
    <vt:lpwstr>Chefkonsulent</vt:lpwstr>
  </property>
  <property fmtid="{D5CDD505-2E9C-101B-9397-08002B2CF9AE}" pid="39" name="SD_USR_Enhedsnavn">
    <vt:lpwstr>Jura og Ophavsret</vt:lpwstr>
  </property>
  <property fmtid="{D5CDD505-2E9C-101B-9397-08002B2CF9AE}" pid="40" name="SD_USR_Fagomraade">
    <vt:lpwstr/>
  </property>
  <property fmtid="{D5CDD505-2E9C-101B-9397-08002B2CF9AE}" pid="41" name="SD_USR_Phone">
    <vt:lpwstr>+45 51 48 13 30</vt:lpwstr>
  </property>
  <property fmtid="{D5CDD505-2E9C-101B-9397-08002B2CF9AE}" pid="42" name="SD_USR_Email">
    <vt:lpwstr>bmsh@kum.dk</vt:lpwstr>
  </property>
  <property fmtid="{D5CDD505-2E9C-101B-9397-08002B2CF9AE}" pid="43" name="DocumentInfoFinished">
    <vt:lpwstr>True</vt:lpwstr>
  </property>
</Properties>
</file>